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2E" w:rsidRPr="00975278" w:rsidRDefault="00C6052E" w:rsidP="00C6052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278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C6052E" w:rsidRPr="00975278" w:rsidRDefault="00C6052E" w:rsidP="00C6052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278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C6052E" w:rsidRPr="00975278" w:rsidRDefault="004E7473" w:rsidP="00C605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C6052E" w:rsidRPr="00975278" w:rsidRDefault="00C6052E" w:rsidP="00C6052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75278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C6052E" w:rsidRPr="00975278" w:rsidRDefault="00C6052E" w:rsidP="00C6052E">
      <w:pPr>
        <w:tabs>
          <w:tab w:val="left" w:pos="78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</w:t>
      </w:r>
    </w:p>
    <w:p w:rsidR="00C6052E" w:rsidRPr="003D6020" w:rsidRDefault="00C6052E" w:rsidP="00C6052E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 xml:space="preserve">от </w:t>
      </w:r>
      <w:r w:rsidR="00666A2E">
        <w:rPr>
          <w:rFonts w:ascii="Times New Roman" w:hAnsi="Times New Roman" w:cs="Times New Roman"/>
          <w:sz w:val="26"/>
          <w:szCs w:val="26"/>
        </w:rPr>
        <w:t>05.</w:t>
      </w:r>
      <w:r>
        <w:rPr>
          <w:rFonts w:ascii="Times New Roman" w:hAnsi="Times New Roman" w:cs="Times New Roman"/>
          <w:sz w:val="26"/>
          <w:szCs w:val="26"/>
        </w:rPr>
        <w:t>10.</w:t>
      </w:r>
      <w:r w:rsidRPr="003D6020">
        <w:rPr>
          <w:rFonts w:ascii="Times New Roman" w:hAnsi="Times New Roman" w:cs="Times New Roman"/>
          <w:sz w:val="26"/>
          <w:szCs w:val="26"/>
        </w:rPr>
        <w:t xml:space="preserve">2020 г. № </w:t>
      </w:r>
      <w:r w:rsidR="00666A2E">
        <w:rPr>
          <w:rFonts w:ascii="Times New Roman" w:hAnsi="Times New Roman" w:cs="Times New Roman"/>
          <w:sz w:val="26"/>
          <w:szCs w:val="26"/>
        </w:rPr>
        <w:t>620</w:t>
      </w:r>
      <w:r w:rsidRPr="003D602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052E" w:rsidRPr="003D6020" w:rsidRDefault="00C6052E" w:rsidP="00C605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г.Трубчевск</w:t>
      </w:r>
    </w:p>
    <w:p w:rsidR="00C6052E" w:rsidRPr="003D6020" w:rsidRDefault="00C6052E" w:rsidP="00C605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A2E" w:rsidRDefault="00C6052E" w:rsidP="00666A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 xml:space="preserve">Об </w:t>
      </w:r>
      <w:r w:rsidR="00666A2E">
        <w:rPr>
          <w:rFonts w:ascii="Times New Roman" w:hAnsi="Times New Roman" w:cs="Times New Roman"/>
          <w:sz w:val="26"/>
          <w:szCs w:val="26"/>
        </w:rPr>
        <w:t xml:space="preserve">индексации заработной платы работников </w:t>
      </w:r>
    </w:p>
    <w:p w:rsidR="00657151" w:rsidRDefault="00666A2E" w:rsidP="00666A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учреждений Трубчевского </w:t>
      </w:r>
    </w:p>
    <w:p w:rsidR="00C6052E" w:rsidRPr="003D6020" w:rsidRDefault="00657151" w:rsidP="00666A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с 1 октября 2020 года</w:t>
      </w:r>
    </w:p>
    <w:p w:rsidR="00C6052E" w:rsidRPr="003D6020" w:rsidRDefault="00C6052E" w:rsidP="00C6052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66A2E" w:rsidRDefault="00666A2E" w:rsidP="00666A2E">
      <w:pPr>
        <w:pStyle w:val="22"/>
        <w:shd w:val="clear" w:color="auto" w:fill="auto"/>
        <w:spacing w:before="0" w:after="0"/>
        <w:ind w:firstLine="740"/>
        <w:jc w:val="both"/>
      </w:pPr>
      <w:r>
        <w:rPr>
          <w:color w:val="000000"/>
          <w:lang w:bidi="ru-RU"/>
        </w:rPr>
        <w:t>Руководствуясь постановлением Правительства Брянской области от 21.09.2020 № 440-п «Об индексации заработной платы работников государственных учреждений Брянской области с 1 октября 2020 года», в целях стимулирования трудовой деятельности работников муниципальных учреждений Трубчевского муниципального района</w:t>
      </w:r>
    </w:p>
    <w:p w:rsidR="00666A2E" w:rsidRDefault="00666A2E" w:rsidP="00666A2E">
      <w:pPr>
        <w:pStyle w:val="22"/>
        <w:shd w:val="clear" w:color="auto" w:fill="auto"/>
        <w:spacing w:before="0" w:after="0"/>
        <w:ind w:firstLine="740"/>
        <w:jc w:val="both"/>
      </w:pPr>
      <w:r>
        <w:rPr>
          <w:color w:val="000000"/>
          <w:lang w:bidi="ru-RU"/>
        </w:rPr>
        <w:t>ПОСТАНОВЛЯЮ:</w:t>
      </w:r>
    </w:p>
    <w:p w:rsidR="00666A2E" w:rsidRDefault="00666A2E" w:rsidP="00666A2E">
      <w:pPr>
        <w:pStyle w:val="22"/>
        <w:numPr>
          <w:ilvl w:val="0"/>
          <w:numId w:val="44"/>
        </w:numPr>
        <w:shd w:val="clear" w:color="auto" w:fill="auto"/>
        <w:tabs>
          <w:tab w:val="left" w:pos="1411"/>
        </w:tabs>
        <w:spacing w:before="0" w:after="0"/>
        <w:ind w:firstLine="740"/>
        <w:jc w:val="both"/>
      </w:pPr>
      <w:r>
        <w:rPr>
          <w:color w:val="000000"/>
          <w:lang w:bidi="ru-RU"/>
        </w:rPr>
        <w:t>Произвести с 1 октября 2020 года индексацию тарифных ставок, окладов (должностных окладов), ставок заработной платы работников муниципальных учреждений Трубчевского муниципального района, на которых не распространяется действие Указов Президента Российской Федерации от 07.05.2012 № 597, от 01.06.2012 № 761, от 28.12.2012 № 1688, на 3,8 процента.</w:t>
      </w:r>
    </w:p>
    <w:p w:rsidR="00666A2E" w:rsidRDefault="00666A2E" w:rsidP="00666A2E">
      <w:pPr>
        <w:pStyle w:val="22"/>
        <w:numPr>
          <w:ilvl w:val="0"/>
          <w:numId w:val="44"/>
        </w:numPr>
        <w:shd w:val="clear" w:color="auto" w:fill="auto"/>
        <w:tabs>
          <w:tab w:val="left" w:pos="1411"/>
        </w:tabs>
        <w:spacing w:before="0" w:after="0"/>
        <w:ind w:firstLine="740"/>
        <w:jc w:val="both"/>
      </w:pPr>
      <w:r>
        <w:rPr>
          <w:color w:val="000000"/>
          <w:lang w:bidi="ru-RU"/>
        </w:rPr>
        <w:t>Отраслевым (функциональным) органам администрации Трубчевского муниципального района, осуществляющим регулирование в соответствующей сфере деятельности, совместно с муниципальными учреждениями, указанными в пункте 1 настоящего постановления, внести изменения в муниципальные нормативные правовые акты, регулирующие вопросы оплаты труда работников муниципальных учреждений Трубчевского муниципального района.</w:t>
      </w:r>
    </w:p>
    <w:p w:rsidR="00666A2E" w:rsidRDefault="00666A2E" w:rsidP="00666A2E">
      <w:pPr>
        <w:pStyle w:val="22"/>
        <w:numPr>
          <w:ilvl w:val="0"/>
          <w:numId w:val="44"/>
        </w:numPr>
        <w:shd w:val="clear" w:color="auto" w:fill="auto"/>
        <w:tabs>
          <w:tab w:val="left" w:pos="1157"/>
        </w:tabs>
        <w:spacing w:before="0" w:after="0"/>
        <w:ind w:firstLine="740"/>
        <w:jc w:val="both"/>
      </w:pPr>
      <w:r>
        <w:rPr>
          <w:color w:val="000000"/>
          <w:lang w:bidi="ru-RU"/>
        </w:rPr>
        <w:t>Администрации Трубчевского муниципального района обеспечить индексацию тарифных ставок, окладов (должностных окладов), ставок заработной платы работников подведомственных муниципальныхучреждений за счет бюджетных ассигнований, предусмотренных на соответствующий финансовый год.</w:t>
      </w:r>
    </w:p>
    <w:p w:rsidR="00666A2E" w:rsidRDefault="00666A2E" w:rsidP="00666A2E">
      <w:pPr>
        <w:pStyle w:val="22"/>
        <w:numPr>
          <w:ilvl w:val="0"/>
          <w:numId w:val="44"/>
        </w:numPr>
        <w:shd w:val="clear" w:color="auto" w:fill="auto"/>
        <w:tabs>
          <w:tab w:val="left" w:pos="1411"/>
        </w:tabs>
        <w:spacing w:before="0" w:after="0"/>
        <w:ind w:firstLine="740"/>
        <w:jc w:val="both"/>
      </w:pPr>
      <w:r>
        <w:rPr>
          <w:color w:val="000000"/>
          <w:lang w:bidi="ru-RU"/>
        </w:rPr>
        <w:t>Финансирование расходов, связанных с реализацией настоящего постановления, осуществлять в пределах средств бюджета Трубчевского муниципального района, предусмотренных главным распорядителям средств бюджета Трубчевского муниципального района на соответствующий финансовый год.</w:t>
      </w:r>
    </w:p>
    <w:p w:rsidR="00666A2E" w:rsidRDefault="00666A2E" w:rsidP="00666A2E">
      <w:pPr>
        <w:pStyle w:val="22"/>
        <w:numPr>
          <w:ilvl w:val="0"/>
          <w:numId w:val="44"/>
        </w:numPr>
        <w:shd w:val="clear" w:color="auto" w:fill="auto"/>
        <w:tabs>
          <w:tab w:val="left" w:pos="1411"/>
        </w:tabs>
        <w:spacing w:before="0" w:after="0"/>
        <w:ind w:firstLine="740"/>
        <w:jc w:val="both"/>
      </w:pPr>
      <w:r>
        <w:rPr>
          <w:color w:val="000000"/>
          <w:lang w:bidi="ru-RU"/>
        </w:rPr>
        <w:t>Установить, что при индексации тарифных ставок, окладов (должностных окладов), ставок заработной платы их размеры подлежат округлению до целого рубля в сторону увеличения.</w:t>
      </w:r>
    </w:p>
    <w:p w:rsidR="00666A2E" w:rsidRDefault="00666A2E" w:rsidP="00666A2E">
      <w:pPr>
        <w:pStyle w:val="22"/>
        <w:numPr>
          <w:ilvl w:val="0"/>
          <w:numId w:val="44"/>
        </w:numPr>
        <w:shd w:val="clear" w:color="auto" w:fill="auto"/>
        <w:tabs>
          <w:tab w:val="left" w:pos="1411"/>
        </w:tabs>
        <w:spacing w:before="0" w:after="0"/>
        <w:ind w:firstLine="740"/>
        <w:jc w:val="both"/>
      </w:pPr>
      <w:r>
        <w:rPr>
          <w:color w:val="000000"/>
          <w:lang w:bidi="ru-RU"/>
        </w:rPr>
        <w:t>Рекомендовать главам администраций муниципальных образований Трубчевского района произвести с 1 октября 2020 года индексацию тарифных ставок, окладов (должностных окладов), ставок заработной платы работников муниципальных учреждений на 3,8 процента.</w:t>
      </w:r>
    </w:p>
    <w:p w:rsidR="00666A2E" w:rsidRDefault="00666A2E" w:rsidP="00666A2E">
      <w:pPr>
        <w:pStyle w:val="22"/>
        <w:numPr>
          <w:ilvl w:val="0"/>
          <w:numId w:val="44"/>
        </w:numPr>
        <w:shd w:val="clear" w:color="auto" w:fill="auto"/>
        <w:spacing w:before="0" w:after="0"/>
        <w:ind w:firstLine="740"/>
        <w:jc w:val="both"/>
      </w:pPr>
      <w:r>
        <w:rPr>
          <w:color w:val="000000"/>
          <w:lang w:bidi="ru-RU"/>
        </w:rPr>
        <w:t xml:space="preserve"> Рекомендовать органам местного самоуправления муниципальных образований Трубчевского муниципального района принять аналогичные</w:t>
      </w:r>
      <w:r>
        <w:t xml:space="preserve"> </w:t>
      </w:r>
      <w:r w:rsidRPr="00666A2E">
        <w:rPr>
          <w:color w:val="000000"/>
          <w:lang w:bidi="ru-RU"/>
        </w:rPr>
        <w:lastRenderedPageBreak/>
        <w:t>муниципальные правовые акты об индексации тарифных ставок, окладов (должностных окладов), ставок заработной платы работников муниципальных учреждений с 1 октября 2020 года.</w:t>
      </w:r>
    </w:p>
    <w:p w:rsidR="00666A2E" w:rsidRDefault="00666A2E" w:rsidP="00666A2E">
      <w:pPr>
        <w:pStyle w:val="22"/>
        <w:shd w:val="clear" w:color="auto" w:fill="auto"/>
        <w:spacing w:before="0" w:after="0"/>
        <w:jc w:val="both"/>
      </w:pPr>
      <w:r>
        <w:t xml:space="preserve">            8.</w:t>
      </w:r>
      <w:r>
        <w:rPr>
          <w:color w:val="000000"/>
          <w:lang w:bidi="ru-RU"/>
        </w:rPr>
        <w:t>Опубликовать данное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666A2E" w:rsidRDefault="00666A2E" w:rsidP="00666A2E">
      <w:pPr>
        <w:pStyle w:val="22"/>
        <w:shd w:val="clear" w:color="auto" w:fill="auto"/>
        <w:spacing w:before="0" w:after="0"/>
        <w:jc w:val="both"/>
        <w:rPr>
          <w:color w:val="000000"/>
          <w:lang w:bidi="ru-RU"/>
        </w:rPr>
      </w:pPr>
      <w:r>
        <w:t xml:space="preserve">           9. </w:t>
      </w:r>
      <w:r>
        <w:rPr>
          <w:color w:val="000000"/>
          <w:lang w:bidi="ru-RU"/>
        </w:rPr>
        <w:t>Настоящее постановление вступает в силу с момента официального опубликования и распространяется на правоотношения, возникшие с 1 октября 2020 года.</w:t>
      </w:r>
    </w:p>
    <w:p w:rsidR="00666A2E" w:rsidRDefault="00666A2E" w:rsidP="00666A2E">
      <w:pPr>
        <w:pStyle w:val="22"/>
        <w:shd w:val="clear" w:color="auto" w:fill="auto"/>
        <w:spacing w:before="0" w:after="0"/>
        <w:jc w:val="both"/>
      </w:pPr>
      <w:r>
        <w:rPr>
          <w:color w:val="000000"/>
          <w:lang w:bidi="ru-RU"/>
        </w:rPr>
        <w:t xml:space="preserve">           10. Контроль за исполнением настоящего постановления возложить на заместителей главы администрации Трубчевского муниципального  района, курирующих соответствующие направления.</w:t>
      </w:r>
    </w:p>
    <w:p w:rsidR="00C6052E" w:rsidRPr="003D6020" w:rsidRDefault="00C6052E" w:rsidP="00C60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052E" w:rsidRPr="003D6020" w:rsidRDefault="00C6052E" w:rsidP="00C6052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D6020">
        <w:rPr>
          <w:rFonts w:ascii="Times New Roman" w:hAnsi="Times New Roman" w:cs="Times New Roman"/>
          <w:b/>
          <w:bCs/>
          <w:sz w:val="26"/>
          <w:szCs w:val="26"/>
        </w:rPr>
        <w:t xml:space="preserve">Глава администрации Трубчевского </w:t>
      </w:r>
    </w:p>
    <w:p w:rsidR="00C6052E" w:rsidRPr="003D6020" w:rsidRDefault="00C6052E" w:rsidP="00C6052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D6020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</w:t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           И.И. Обыдённов</w:t>
      </w:r>
    </w:p>
    <w:p w:rsidR="00C6052E" w:rsidRDefault="00C6052E" w:rsidP="00C6052E">
      <w:pPr>
        <w:pStyle w:val="a3"/>
        <w:ind w:left="6979" w:firstLine="221"/>
        <w:rPr>
          <w:sz w:val="26"/>
          <w:szCs w:val="26"/>
        </w:rPr>
      </w:pPr>
      <w:bookmarkStart w:id="0" w:name="_Hlk36130828"/>
    </w:p>
    <w:bookmarkEnd w:id="0"/>
    <w:p w:rsidR="00C6052E" w:rsidRDefault="00C6052E" w:rsidP="00C6052E">
      <w:pPr>
        <w:pStyle w:val="a3"/>
        <w:ind w:left="6979" w:firstLine="221"/>
        <w:rPr>
          <w:sz w:val="26"/>
          <w:szCs w:val="26"/>
        </w:rPr>
      </w:pPr>
    </w:p>
    <w:sectPr w:rsidR="00C6052E" w:rsidSect="00666A2E">
      <w:pgSz w:w="11910" w:h="16840"/>
      <w:pgMar w:top="1134" w:right="851" w:bottom="1134" w:left="1701" w:header="47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70A" w:rsidRDefault="005B570A" w:rsidP="004E7473">
      <w:pPr>
        <w:spacing w:after="0" w:line="240" w:lineRule="auto"/>
      </w:pPr>
      <w:r>
        <w:separator/>
      </w:r>
    </w:p>
  </w:endnote>
  <w:endnote w:type="continuationSeparator" w:id="1">
    <w:p w:rsidR="005B570A" w:rsidRDefault="005B570A" w:rsidP="004E7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70A" w:rsidRDefault="005B570A" w:rsidP="004E7473">
      <w:pPr>
        <w:spacing w:after="0" w:line="240" w:lineRule="auto"/>
      </w:pPr>
      <w:r>
        <w:separator/>
      </w:r>
    </w:p>
  </w:footnote>
  <w:footnote w:type="continuationSeparator" w:id="1">
    <w:p w:rsidR="005B570A" w:rsidRDefault="005B570A" w:rsidP="004E7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9"/>
    <w:multiLevelType w:val="multilevel"/>
    <w:tmpl w:val="00000008"/>
    <w:lvl w:ilvl="0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D"/>
    <w:multiLevelType w:val="multilevel"/>
    <w:tmpl w:val="0000000C"/>
    <w:lvl w:ilvl="0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F"/>
    <w:multiLevelType w:val="multilevel"/>
    <w:tmpl w:val="166698F0"/>
    <w:lvl w:ilvl="0">
      <w:start w:val="1"/>
      <w:numFmt w:val="decimal"/>
      <w:lvlText w:val="1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11"/>
    <w:multiLevelType w:val="multilevel"/>
    <w:tmpl w:val="C108CEEA"/>
    <w:lvl w:ilvl="0">
      <w:start w:val="1"/>
      <w:numFmt w:val="decimal"/>
      <w:lvlText w:val="1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13"/>
    <w:multiLevelType w:val="multilevel"/>
    <w:tmpl w:val="00000012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15"/>
    <w:multiLevelType w:val="multilevel"/>
    <w:tmpl w:val="D65ADFAA"/>
    <w:lvl w:ilvl="0">
      <w:start w:val="1"/>
      <w:numFmt w:val="decimal"/>
      <w:lvlText w:val="12.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00000017"/>
    <w:multiLevelType w:val="multilevel"/>
    <w:tmpl w:val="B2FCF01E"/>
    <w:lvl w:ilvl="0">
      <w:start w:val="7"/>
      <w:numFmt w:val="decimal"/>
      <w:lvlText w:val="13.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00000019"/>
    <w:multiLevelType w:val="multilevel"/>
    <w:tmpl w:val="F68AC7C8"/>
    <w:lvl w:ilvl="0">
      <w:start w:val="3"/>
      <w:numFmt w:val="decimal"/>
      <w:lvlText w:val="13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000001B"/>
    <w:multiLevelType w:val="multilevel"/>
    <w:tmpl w:val="0000001A"/>
    <w:lvl w:ilvl="0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0000001D"/>
    <w:multiLevelType w:val="multilevel"/>
    <w:tmpl w:val="1BE6CEA6"/>
    <w:lvl w:ilvl="0">
      <w:start w:val="1"/>
      <w:numFmt w:val="decimal"/>
      <w:lvlText w:val="15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0000001F"/>
    <w:multiLevelType w:val="multilevel"/>
    <w:tmpl w:val="3EA81750"/>
    <w:lvl w:ilvl="0">
      <w:start w:val="1"/>
      <w:numFmt w:val="decimal"/>
      <w:lvlText w:val="1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00000021"/>
    <w:multiLevelType w:val="multilevel"/>
    <w:tmpl w:val="00000020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00000023"/>
    <w:multiLevelType w:val="multilevel"/>
    <w:tmpl w:val="00000022"/>
    <w:lvl w:ilvl="0">
      <w:start w:val="17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00000025"/>
    <w:multiLevelType w:val="multilevel"/>
    <w:tmpl w:val="00000024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00000027"/>
    <w:multiLevelType w:val="multilevel"/>
    <w:tmpl w:val="00000026"/>
    <w:lvl w:ilvl="0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>
    <w:nsid w:val="00000029"/>
    <w:multiLevelType w:val="multilevel"/>
    <w:tmpl w:val="986E3966"/>
    <w:lvl w:ilvl="0">
      <w:start w:val="19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>
    <w:nsid w:val="0000002D"/>
    <w:multiLevelType w:val="multilevel"/>
    <w:tmpl w:val="924CE9B0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>
    <w:nsid w:val="00000039"/>
    <w:multiLevelType w:val="multilevel"/>
    <w:tmpl w:val="0000003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>
    <w:nsid w:val="04183FC9"/>
    <w:multiLevelType w:val="hybridMultilevel"/>
    <w:tmpl w:val="78F6FA84"/>
    <w:lvl w:ilvl="0" w:tplc="1B56FF42">
      <w:numFmt w:val="bullet"/>
      <w:lvlText w:val="–"/>
      <w:lvlJc w:val="left"/>
      <w:pPr>
        <w:ind w:left="590" w:hanging="3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C40751C">
      <w:numFmt w:val="bullet"/>
      <w:lvlText w:val="-"/>
      <w:lvlJc w:val="left"/>
      <w:pPr>
        <w:ind w:left="590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678139C">
      <w:numFmt w:val="bullet"/>
      <w:lvlText w:val="•"/>
      <w:lvlJc w:val="left"/>
      <w:pPr>
        <w:ind w:left="2437" w:hanging="288"/>
      </w:pPr>
      <w:rPr>
        <w:rFonts w:hint="default"/>
        <w:lang w:val="ru-RU" w:eastAsia="ru-RU" w:bidi="ru-RU"/>
      </w:rPr>
    </w:lvl>
    <w:lvl w:ilvl="3" w:tplc="CFBE2B88">
      <w:numFmt w:val="bullet"/>
      <w:lvlText w:val="•"/>
      <w:lvlJc w:val="left"/>
      <w:pPr>
        <w:ind w:left="3355" w:hanging="288"/>
      </w:pPr>
      <w:rPr>
        <w:rFonts w:hint="default"/>
        <w:lang w:val="ru-RU" w:eastAsia="ru-RU" w:bidi="ru-RU"/>
      </w:rPr>
    </w:lvl>
    <w:lvl w:ilvl="4" w:tplc="455E764C">
      <w:numFmt w:val="bullet"/>
      <w:lvlText w:val="•"/>
      <w:lvlJc w:val="left"/>
      <w:pPr>
        <w:ind w:left="4274" w:hanging="288"/>
      </w:pPr>
      <w:rPr>
        <w:rFonts w:hint="default"/>
        <w:lang w:val="ru-RU" w:eastAsia="ru-RU" w:bidi="ru-RU"/>
      </w:rPr>
    </w:lvl>
    <w:lvl w:ilvl="5" w:tplc="DDD6DF6E">
      <w:numFmt w:val="bullet"/>
      <w:lvlText w:val="•"/>
      <w:lvlJc w:val="left"/>
      <w:pPr>
        <w:ind w:left="5192" w:hanging="288"/>
      </w:pPr>
      <w:rPr>
        <w:rFonts w:hint="default"/>
        <w:lang w:val="ru-RU" w:eastAsia="ru-RU" w:bidi="ru-RU"/>
      </w:rPr>
    </w:lvl>
    <w:lvl w:ilvl="6" w:tplc="28D82D94">
      <w:numFmt w:val="bullet"/>
      <w:lvlText w:val="•"/>
      <w:lvlJc w:val="left"/>
      <w:pPr>
        <w:ind w:left="6111" w:hanging="288"/>
      </w:pPr>
      <w:rPr>
        <w:rFonts w:hint="default"/>
        <w:lang w:val="ru-RU" w:eastAsia="ru-RU" w:bidi="ru-RU"/>
      </w:rPr>
    </w:lvl>
    <w:lvl w:ilvl="7" w:tplc="E1AE697E">
      <w:numFmt w:val="bullet"/>
      <w:lvlText w:val="•"/>
      <w:lvlJc w:val="left"/>
      <w:pPr>
        <w:ind w:left="7029" w:hanging="288"/>
      </w:pPr>
      <w:rPr>
        <w:rFonts w:hint="default"/>
        <w:lang w:val="ru-RU" w:eastAsia="ru-RU" w:bidi="ru-RU"/>
      </w:rPr>
    </w:lvl>
    <w:lvl w:ilvl="8" w:tplc="928C81F2">
      <w:numFmt w:val="bullet"/>
      <w:lvlText w:val="•"/>
      <w:lvlJc w:val="left"/>
      <w:pPr>
        <w:ind w:left="7948" w:hanging="288"/>
      </w:pPr>
      <w:rPr>
        <w:rFonts w:hint="default"/>
        <w:lang w:val="ru-RU" w:eastAsia="ru-RU" w:bidi="ru-RU"/>
      </w:rPr>
    </w:lvl>
  </w:abstractNum>
  <w:abstractNum w:abstractNumId="21">
    <w:nsid w:val="050E14A1"/>
    <w:multiLevelType w:val="multilevel"/>
    <w:tmpl w:val="019C3D36"/>
    <w:lvl w:ilvl="0">
      <w:start w:val="5"/>
      <w:numFmt w:val="decimal"/>
      <w:lvlText w:val="%1"/>
      <w:lvlJc w:val="left"/>
      <w:pPr>
        <w:ind w:left="590" w:hanging="58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90" w:hanging="5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5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5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5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5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5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5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580"/>
      </w:pPr>
      <w:rPr>
        <w:rFonts w:hint="default"/>
        <w:lang w:val="ru-RU" w:eastAsia="ru-RU" w:bidi="ru-RU"/>
      </w:rPr>
    </w:lvl>
  </w:abstractNum>
  <w:abstractNum w:abstractNumId="22">
    <w:nsid w:val="061B5DD4"/>
    <w:multiLevelType w:val="multilevel"/>
    <w:tmpl w:val="9A5C3ACA"/>
    <w:lvl w:ilvl="0">
      <w:start w:val="3"/>
      <w:numFmt w:val="decimal"/>
      <w:lvlText w:val="%1"/>
      <w:lvlJc w:val="left"/>
      <w:pPr>
        <w:ind w:left="1626" w:hanging="49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626" w:hanging="4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90" w:hanging="9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34" w:hanging="9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1" w:hanging="9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9" w:hanging="9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6" w:hanging="9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63" w:hanging="9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0" w:hanging="955"/>
      </w:pPr>
      <w:rPr>
        <w:rFonts w:hint="default"/>
        <w:lang w:val="ru-RU" w:eastAsia="ru-RU" w:bidi="ru-RU"/>
      </w:rPr>
    </w:lvl>
  </w:abstractNum>
  <w:abstractNum w:abstractNumId="23">
    <w:nsid w:val="07865073"/>
    <w:multiLevelType w:val="hybridMultilevel"/>
    <w:tmpl w:val="11544114"/>
    <w:lvl w:ilvl="0" w:tplc="1A021720">
      <w:start w:val="1"/>
      <w:numFmt w:val="decimal"/>
      <w:lvlText w:val="%1."/>
      <w:lvlJc w:val="left"/>
      <w:pPr>
        <w:ind w:left="743" w:hanging="21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384BC30">
      <w:numFmt w:val="bullet"/>
      <w:lvlText w:val="•"/>
      <w:lvlJc w:val="left"/>
      <w:pPr>
        <w:ind w:left="1648" w:hanging="212"/>
      </w:pPr>
      <w:rPr>
        <w:rFonts w:hint="default"/>
        <w:lang w:val="ru-RU" w:eastAsia="en-US" w:bidi="ar-SA"/>
      </w:rPr>
    </w:lvl>
    <w:lvl w:ilvl="2" w:tplc="133EB8E0">
      <w:numFmt w:val="bullet"/>
      <w:lvlText w:val="•"/>
      <w:lvlJc w:val="left"/>
      <w:pPr>
        <w:ind w:left="2557" w:hanging="212"/>
      </w:pPr>
      <w:rPr>
        <w:rFonts w:hint="default"/>
        <w:lang w:val="ru-RU" w:eastAsia="en-US" w:bidi="ar-SA"/>
      </w:rPr>
    </w:lvl>
    <w:lvl w:ilvl="3" w:tplc="F34680E4">
      <w:numFmt w:val="bullet"/>
      <w:lvlText w:val="•"/>
      <w:lvlJc w:val="left"/>
      <w:pPr>
        <w:ind w:left="3465" w:hanging="212"/>
      </w:pPr>
      <w:rPr>
        <w:rFonts w:hint="default"/>
        <w:lang w:val="ru-RU" w:eastAsia="en-US" w:bidi="ar-SA"/>
      </w:rPr>
    </w:lvl>
    <w:lvl w:ilvl="4" w:tplc="329A85FA">
      <w:numFmt w:val="bullet"/>
      <w:lvlText w:val="•"/>
      <w:lvlJc w:val="left"/>
      <w:pPr>
        <w:ind w:left="4374" w:hanging="212"/>
      </w:pPr>
      <w:rPr>
        <w:rFonts w:hint="default"/>
        <w:lang w:val="ru-RU" w:eastAsia="en-US" w:bidi="ar-SA"/>
      </w:rPr>
    </w:lvl>
    <w:lvl w:ilvl="5" w:tplc="3020BA8A">
      <w:numFmt w:val="bullet"/>
      <w:lvlText w:val="•"/>
      <w:lvlJc w:val="left"/>
      <w:pPr>
        <w:ind w:left="5282" w:hanging="212"/>
      </w:pPr>
      <w:rPr>
        <w:rFonts w:hint="default"/>
        <w:lang w:val="ru-RU" w:eastAsia="en-US" w:bidi="ar-SA"/>
      </w:rPr>
    </w:lvl>
    <w:lvl w:ilvl="6" w:tplc="E7B0D9F8">
      <w:numFmt w:val="bullet"/>
      <w:lvlText w:val="•"/>
      <w:lvlJc w:val="left"/>
      <w:pPr>
        <w:ind w:left="6191" w:hanging="212"/>
      </w:pPr>
      <w:rPr>
        <w:rFonts w:hint="default"/>
        <w:lang w:val="ru-RU" w:eastAsia="en-US" w:bidi="ar-SA"/>
      </w:rPr>
    </w:lvl>
    <w:lvl w:ilvl="7" w:tplc="91E43FAE">
      <w:numFmt w:val="bullet"/>
      <w:lvlText w:val="•"/>
      <w:lvlJc w:val="left"/>
      <w:pPr>
        <w:ind w:left="7099" w:hanging="212"/>
      </w:pPr>
      <w:rPr>
        <w:rFonts w:hint="default"/>
        <w:lang w:val="ru-RU" w:eastAsia="en-US" w:bidi="ar-SA"/>
      </w:rPr>
    </w:lvl>
    <w:lvl w:ilvl="8" w:tplc="573C1C50">
      <w:numFmt w:val="bullet"/>
      <w:lvlText w:val="•"/>
      <w:lvlJc w:val="left"/>
      <w:pPr>
        <w:ind w:left="8008" w:hanging="212"/>
      </w:pPr>
      <w:rPr>
        <w:rFonts w:hint="default"/>
        <w:lang w:val="ru-RU" w:eastAsia="en-US" w:bidi="ar-SA"/>
      </w:rPr>
    </w:lvl>
  </w:abstractNum>
  <w:abstractNum w:abstractNumId="24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25">
    <w:nsid w:val="0E1D2A95"/>
    <w:multiLevelType w:val="multilevel"/>
    <w:tmpl w:val="57BC48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9101DFB"/>
    <w:multiLevelType w:val="hybridMultilevel"/>
    <w:tmpl w:val="D6F87218"/>
    <w:lvl w:ilvl="0" w:tplc="84648270">
      <w:start w:val="1"/>
      <w:numFmt w:val="decimal"/>
      <w:lvlText w:val="%1)"/>
      <w:lvlJc w:val="left"/>
      <w:pPr>
        <w:ind w:left="590" w:hanging="6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7F06C10">
      <w:numFmt w:val="bullet"/>
      <w:lvlText w:val="•"/>
      <w:lvlJc w:val="left"/>
      <w:pPr>
        <w:ind w:left="1518" w:hanging="624"/>
      </w:pPr>
      <w:rPr>
        <w:rFonts w:hint="default"/>
        <w:lang w:val="ru-RU" w:eastAsia="ru-RU" w:bidi="ru-RU"/>
      </w:rPr>
    </w:lvl>
    <w:lvl w:ilvl="2" w:tplc="FC12F9FC">
      <w:numFmt w:val="bullet"/>
      <w:lvlText w:val="•"/>
      <w:lvlJc w:val="left"/>
      <w:pPr>
        <w:ind w:left="2437" w:hanging="624"/>
      </w:pPr>
      <w:rPr>
        <w:rFonts w:hint="default"/>
        <w:lang w:val="ru-RU" w:eastAsia="ru-RU" w:bidi="ru-RU"/>
      </w:rPr>
    </w:lvl>
    <w:lvl w:ilvl="3" w:tplc="DE68CCD6">
      <w:numFmt w:val="bullet"/>
      <w:lvlText w:val="•"/>
      <w:lvlJc w:val="left"/>
      <w:pPr>
        <w:ind w:left="3355" w:hanging="624"/>
      </w:pPr>
      <w:rPr>
        <w:rFonts w:hint="default"/>
        <w:lang w:val="ru-RU" w:eastAsia="ru-RU" w:bidi="ru-RU"/>
      </w:rPr>
    </w:lvl>
    <w:lvl w:ilvl="4" w:tplc="E690D5D8">
      <w:numFmt w:val="bullet"/>
      <w:lvlText w:val="•"/>
      <w:lvlJc w:val="left"/>
      <w:pPr>
        <w:ind w:left="4274" w:hanging="624"/>
      </w:pPr>
      <w:rPr>
        <w:rFonts w:hint="default"/>
        <w:lang w:val="ru-RU" w:eastAsia="ru-RU" w:bidi="ru-RU"/>
      </w:rPr>
    </w:lvl>
    <w:lvl w:ilvl="5" w:tplc="3D80A1F8">
      <w:numFmt w:val="bullet"/>
      <w:lvlText w:val="•"/>
      <w:lvlJc w:val="left"/>
      <w:pPr>
        <w:ind w:left="5192" w:hanging="624"/>
      </w:pPr>
      <w:rPr>
        <w:rFonts w:hint="default"/>
        <w:lang w:val="ru-RU" w:eastAsia="ru-RU" w:bidi="ru-RU"/>
      </w:rPr>
    </w:lvl>
    <w:lvl w:ilvl="6" w:tplc="23782AD6">
      <w:numFmt w:val="bullet"/>
      <w:lvlText w:val="•"/>
      <w:lvlJc w:val="left"/>
      <w:pPr>
        <w:ind w:left="6111" w:hanging="624"/>
      </w:pPr>
      <w:rPr>
        <w:rFonts w:hint="default"/>
        <w:lang w:val="ru-RU" w:eastAsia="ru-RU" w:bidi="ru-RU"/>
      </w:rPr>
    </w:lvl>
    <w:lvl w:ilvl="7" w:tplc="D0944038">
      <w:numFmt w:val="bullet"/>
      <w:lvlText w:val="•"/>
      <w:lvlJc w:val="left"/>
      <w:pPr>
        <w:ind w:left="7029" w:hanging="624"/>
      </w:pPr>
      <w:rPr>
        <w:rFonts w:hint="default"/>
        <w:lang w:val="ru-RU" w:eastAsia="ru-RU" w:bidi="ru-RU"/>
      </w:rPr>
    </w:lvl>
    <w:lvl w:ilvl="8" w:tplc="0924FFA4">
      <w:numFmt w:val="bullet"/>
      <w:lvlText w:val="•"/>
      <w:lvlJc w:val="left"/>
      <w:pPr>
        <w:ind w:left="7948" w:hanging="624"/>
      </w:pPr>
      <w:rPr>
        <w:rFonts w:hint="default"/>
        <w:lang w:val="ru-RU" w:eastAsia="ru-RU" w:bidi="ru-RU"/>
      </w:rPr>
    </w:lvl>
  </w:abstractNum>
  <w:abstractNum w:abstractNumId="27">
    <w:nsid w:val="1C180426"/>
    <w:multiLevelType w:val="hybridMultilevel"/>
    <w:tmpl w:val="CBBC77F2"/>
    <w:lvl w:ilvl="0" w:tplc="1D5E13B8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E25A16">
      <w:numFmt w:val="bullet"/>
      <w:lvlText w:val="•"/>
      <w:lvlJc w:val="left"/>
      <w:pPr>
        <w:ind w:left="1612" w:hanging="471"/>
      </w:pPr>
      <w:rPr>
        <w:rFonts w:hint="default"/>
        <w:lang w:val="ru-RU" w:eastAsia="en-US" w:bidi="ar-SA"/>
      </w:rPr>
    </w:lvl>
    <w:lvl w:ilvl="2" w:tplc="7534EC02">
      <w:numFmt w:val="bullet"/>
      <w:lvlText w:val="•"/>
      <w:lvlJc w:val="left"/>
      <w:pPr>
        <w:ind w:left="2565" w:hanging="471"/>
      </w:pPr>
      <w:rPr>
        <w:rFonts w:hint="default"/>
        <w:lang w:val="ru-RU" w:eastAsia="en-US" w:bidi="ar-SA"/>
      </w:rPr>
    </w:lvl>
    <w:lvl w:ilvl="3" w:tplc="B46C4302">
      <w:numFmt w:val="bullet"/>
      <w:lvlText w:val="•"/>
      <w:lvlJc w:val="left"/>
      <w:pPr>
        <w:ind w:left="3517" w:hanging="471"/>
      </w:pPr>
      <w:rPr>
        <w:rFonts w:hint="default"/>
        <w:lang w:val="ru-RU" w:eastAsia="en-US" w:bidi="ar-SA"/>
      </w:rPr>
    </w:lvl>
    <w:lvl w:ilvl="4" w:tplc="0F1C15D2">
      <w:numFmt w:val="bullet"/>
      <w:lvlText w:val="•"/>
      <w:lvlJc w:val="left"/>
      <w:pPr>
        <w:ind w:left="4470" w:hanging="471"/>
      </w:pPr>
      <w:rPr>
        <w:rFonts w:hint="default"/>
        <w:lang w:val="ru-RU" w:eastAsia="en-US" w:bidi="ar-SA"/>
      </w:rPr>
    </w:lvl>
    <w:lvl w:ilvl="5" w:tplc="7FEE365A">
      <w:numFmt w:val="bullet"/>
      <w:lvlText w:val="•"/>
      <w:lvlJc w:val="left"/>
      <w:pPr>
        <w:ind w:left="5422" w:hanging="471"/>
      </w:pPr>
      <w:rPr>
        <w:rFonts w:hint="default"/>
        <w:lang w:val="ru-RU" w:eastAsia="en-US" w:bidi="ar-SA"/>
      </w:rPr>
    </w:lvl>
    <w:lvl w:ilvl="6" w:tplc="62EEC7FE">
      <w:numFmt w:val="bullet"/>
      <w:lvlText w:val="•"/>
      <w:lvlJc w:val="left"/>
      <w:pPr>
        <w:ind w:left="6375" w:hanging="471"/>
      </w:pPr>
      <w:rPr>
        <w:rFonts w:hint="default"/>
        <w:lang w:val="ru-RU" w:eastAsia="en-US" w:bidi="ar-SA"/>
      </w:rPr>
    </w:lvl>
    <w:lvl w:ilvl="7" w:tplc="DB165374">
      <w:numFmt w:val="bullet"/>
      <w:lvlText w:val="•"/>
      <w:lvlJc w:val="left"/>
      <w:pPr>
        <w:ind w:left="7327" w:hanging="471"/>
      </w:pPr>
      <w:rPr>
        <w:rFonts w:hint="default"/>
        <w:lang w:val="ru-RU" w:eastAsia="en-US" w:bidi="ar-SA"/>
      </w:rPr>
    </w:lvl>
    <w:lvl w:ilvl="8" w:tplc="1D8AB154">
      <w:numFmt w:val="bullet"/>
      <w:lvlText w:val="•"/>
      <w:lvlJc w:val="left"/>
      <w:pPr>
        <w:ind w:left="8280" w:hanging="471"/>
      </w:pPr>
      <w:rPr>
        <w:rFonts w:hint="default"/>
        <w:lang w:val="ru-RU" w:eastAsia="en-US" w:bidi="ar-SA"/>
      </w:rPr>
    </w:lvl>
  </w:abstractNum>
  <w:abstractNum w:abstractNumId="28">
    <w:nsid w:val="1C51791F"/>
    <w:multiLevelType w:val="multilevel"/>
    <w:tmpl w:val="E53CF050"/>
    <w:lvl w:ilvl="0">
      <w:start w:val="1"/>
      <w:numFmt w:val="decimal"/>
      <w:lvlText w:val="%1"/>
      <w:lvlJc w:val="left"/>
      <w:pPr>
        <w:ind w:left="590" w:hanging="61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24" w:hanging="61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61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61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61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61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61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61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614"/>
      </w:pPr>
      <w:rPr>
        <w:rFonts w:hint="default"/>
        <w:lang w:val="ru-RU" w:eastAsia="ru-RU" w:bidi="ru-RU"/>
      </w:rPr>
    </w:lvl>
  </w:abstractNum>
  <w:abstractNum w:abstractNumId="29">
    <w:nsid w:val="2B2E514F"/>
    <w:multiLevelType w:val="multilevel"/>
    <w:tmpl w:val="D41A7A8A"/>
    <w:lvl w:ilvl="0">
      <w:start w:val="4"/>
      <w:numFmt w:val="decimal"/>
      <w:lvlText w:val="%1"/>
      <w:lvlJc w:val="left"/>
      <w:pPr>
        <w:ind w:left="1890" w:hanging="75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890" w:hanging="75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77" w:hanging="75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65" w:hanging="75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4" w:hanging="75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42" w:hanging="75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31" w:hanging="75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19" w:hanging="75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08" w:hanging="758"/>
      </w:pPr>
      <w:rPr>
        <w:rFonts w:hint="default"/>
        <w:lang w:val="ru-RU" w:eastAsia="ru-RU" w:bidi="ru-RU"/>
      </w:rPr>
    </w:lvl>
  </w:abstractNum>
  <w:abstractNum w:abstractNumId="30">
    <w:nsid w:val="2C2B1DD6"/>
    <w:multiLevelType w:val="hybridMultilevel"/>
    <w:tmpl w:val="57722A40"/>
    <w:lvl w:ilvl="0" w:tplc="42B225E8">
      <w:start w:val="2"/>
      <w:numFmt w:val="decimal"/>
      <w:lvlText w:val="%1"/>
      <w:lvlJc w:val="left"/>
      <w:pPr>
        <w:ind w:left="662" w:hanging="562"/>
      </w:pPr>
      <w:rPr>
        <w:rFonts w:hint="default"/>
        <w:lang w:val="ru-RU" w:eastAsia="en-US" w:bidi="ar-SA"/>
      </w:rPr>
    </w:lvl>
    <w:lvl w:ilvl="1" w:tplc="A3186322">
      <w:numFmt w:val="none"/>
      <w:lvlText w:val=""/>
      <w:lvlJc w:val="left"/>
      <w:pPr>
        <w:tabs>
          <w:tab w:val="num" w:pos="360"/>
        </w:tabs>
      </w:pPr>
    </w:lvl>
    <w:lvl w:ilvl="2" w:tplc="A0D44C8A">
      <w:numFmt w:val="none"/>
      <w:lvlText w:val=""/>
      <w:lvlJc w:val="left"/>
      <w:pPr>
        <w:tabs>
          <w:tab w:val="num" w:pos="360"/>
        </w:tabs>
      </w:pPr>
    </w:lvl>
    <w:lvl w:ilvl="3" w:tplc="BA8618A2">
      <w:numFmt w:val="bullet"/>
      <w:lvlText w:val="•"/>
      <w:lvlJc w:val="left"/>
      <w:pPr>
        <w:ind w:left="3943" w:hanging="692"/>
      </w:pPr>
      <w:rPr>
        <w:rFonts w:hint="default"/>
        <w:lang w:val="ru-RU" w:eastAsia="en-US" w:bidi="ar-SA"/>
      </w:rPr>
    </w:lvl>
    <w:lvl w:ilvl="4" w:tplc="7756AC22">
      <w:numFmt w:val="bullet"/>
      <w:lvlText w:val="•"/>
      <w:lvlJc w:val="left"/>
      <w:pPr>
        <w:ind w:left="4835" w:hanging="692"/>
      </w:pPr>
      <w:rPr>
        <w:rFonts w:hint="default"/>
        <w:lang w:val="ru-RU" w:eastAsia="en-US" w:bidi="ar-SA"/>
      </w:rPr>
    </w:lvl>
    <w:lvl w:ilvl="5" w:tplc="0C1AB134">
      <w:numFmt w:val="bullet"/>
      <w:lvlText w:val="•"/>
      <w:lvlJc w:val="left"/>
      <w:pPr>
        <w:ind w:left="5726" w:hanging="692"/>
      </w:pPr>
      <w:rPr>
        <w:rFonts w:hint="default"/>
        <w:lang w:val="ru-RU" w:eastAsia="en-US" w:bidi="ar-SA"/>
      </w:rPr>
    </w:lvl>
    <w:lvl w:ilvl="6" w:tplc="C324E5CA">
      <w:numFmt w:val="bullet"/>
      <w:lvlText w:val="•"/>
      <w:lvlJc w:val="left"/>
      <w:pPr>
        <w:ind w:left="6618" w:hanging="692"/>
      </w:pPr>
      <w:rPr>
        <w:rFonts w:hint="default"/>
        <w:lang w:val="ru-RU" w:eastAsia="en-US" w:bidi="ar-SA"/>
      </w:rPr>
    </w:lvl>
    <w:lvl w:ilvl="7" w:tplc="097E7904">
      <w:numFmt w:val="bullet"/>
      <w:lvlText w:val="•"/>
      <w:lvlJc w:val="left"/>
      <w:pPr>
        <w:ind w:left="7510" w:hanging="692"/>
      </w:pPr>
      <w:rPr>
        <w:rFonts w:hint="default"/>
        <w:lang w:val="ru-RU" w:eastAsia="en-US" w:bidi="ar-SA"/>
      </w:rPr>
    </w:lvl>
    <w:lvl w:ilvl="8" w:tplc="24E6CDF4">
      <w:numFmt w:val="bullet"/>
      <w:lvlText w:val="•"/>
      <w:lvlJc w:val="left"/>
      <w:pPr>
        <w:ind w:left="8402" w:hanging="692"/>
      </w:pPr>
      <w:rPr>
        <w:rFonts w:hint="default"/>
        <w:lang w:val="ru-RU" w:eastAsia="en-US" w:bidi="ar-SA"/>
      </w:rPr>
    </w:lvl>
  </w:abstractNum>
  <w:abstractNum w:abstractNumId="31">
    <w:nsid w:val="2CC35E0A"/>
    <w:multiLevelType w:val="hybridMultilevel"/>
    <w:tmpl w:val="017675D8"/>
    <w:lvl w:ilvl="0" w:tplc="6DEA4146">
      <w:start w:val="1"/>
      <w:numFmt w:val="decimal"/>
      <w:lvlText w:val="%1)"/>
      <w:lvlJc w:val="left"/>
      <w:pPr>
        <w:ind w:left="1473" w:hanging="3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D4632EE">
      <w:numFmt w:val="bullet"/>
      <w:lvlText w:val="•"/>
      <w:lvlJc w:val="left"/>
      <w:pPr>
        <w:ind w:left="2310" w:hanging="341"/>
      </w:pPr>
      <w:rPr>
        <w:rFonts w:hint="default"/>
        <w:lang w:val="ru-RU" w:eastAsia="ru-RU" w:bidi="ru-RU"/>
      </w:rPr>
    </w:lvl>
    <w:lvl w:ilvl="2" w:tplc="2A72B9C2">
      <w:numFmt w:val="bullet"/>
      <w:lvlText w:val="•"/>
      <w:lvlJc w:val="left"/>
      <w:pPr>
        <w:ind w:left="3141" w:hanging="341"/>
      </w:pPr>
      <w:rPr>
        <w:rFonts w:hint="default"/>
        <w:lang w:val="ru-RU" w:eastAsia="ru-RU" w:bidi="ru-RU"/>
      </w:rPr>
    </w:lvl>
    <w:lvl w:ilvl="3" w:tplc="F6D4EE9C">
      <w:numFmt w:val="bullet"/>
      <w:lvlText w:val="•"/>
      <w:lvlJc w:val="left"/>
      <w:pPr>
        <w:ind w:left="3971" w:hanging="341"/>
      </w:pPr>
      <w:rPr>
        <w:rFonts w:hint="default"/>
        <w:lang w:val="ru-RU" w:eastAsia="ru-RU" w:bidi="ru-RU"/>
      </w:rPr>
    </w:lvl>
    <w:lvl w:ilvl="4" w:tplc="70B40B3A">
      <w:numFmt w:val="bullet"/>
      <w:lvlText w:val="•"/>
      <w:lvlJc w:val="left"/>
      <w:pPr>
        <w:ind w:left="4802" w:hanging="341"/>
      </w:pPr>
      <w:rPr>
        <w:rFonts w:hint="default"/>
        <w:lang w:val="ru-RU" w:eastAsia="ru-RU" w:bidi="ru-RU"/>
      </w:rPr>
    </w:lvl>
    <w:lvl w:ilvl="5" w:tplc="06A40BAE">
      <w:numFmt w:val="bullet"/>
      <w:lvlText w:val="•"/>
      <w:lvlJc w:val="left"/>
      <w:pPr>
        <w:ind w:left="5632" w:hanging="341"/>
      </w:pPr>
      <w:rPr>
        <w:rFonts w:hint="default"/>
        <w:lang w:val="ru-RU" w:eastAsia="ru-RU" w:bidi="ru-RU"/>
      </w:rPr>
    </w:lvl>
    <w:lvl w:ilvl="6" w:tplc="4C40C76A">
      <w:numFmt w:val="bullet"/>
      <w:lvlText w:val="•"/>
      <w:lvlJc w:val="left"/>
      <w:pPr>
        <w:ind w:left="6463" w:hanging="341"/>
      </w:pPr>
      <w:rPr>
        <w:rFonts w:hint="default"/>
        <w:lang w:val="ru-RU" w:eastAsia="ru-RU" w:bidi="ru-RU"/>
      </w:rPr>
    </w:lvl>
    <w:lvl w:ilvl="7" w:tplc="DB48EB86">
      <w:numFmt w:val="bullet"/>
      <w:lvlText w:val="•"/>
      <w:lvlJc w:val="left"/>
      <w:pPr>
        <w:ind w:left="7293" w:hanging="341"/>
      </w:pPr>
      <w:rPr>
        <w:rFonts w:hint="default"/>
        <w:lang w:val="ru-RU" w:eastAsia="ru-RU" w:bidi="ru-RU"/>
      </w:rPr>
    </w:lvl>
    <w:lvl w:ilvl="8" w:tplc="175C6F22">
      <w:numFmt w:val="bullet"/>
      <w:lvlText w:val="•"/>
      <w:lvlJc w:val="left"/>
      <w:pPr>
        <w:ind w:left="8124" w:hanging="341"/>
      </w:pPr>
      <w:rPr>
        <w:rFonts w:hint="default"/>
        <w:lang w:val="ru-RU" w:eastAsia="ru-RU" w:bidi="ru-RU"/>
      </w:rPr>
    </w:lvl>
  </w:abstractNum>
  <w:abstractNum w:abstractNumId="32">
    <w:nsid w:val="2E6C24A2"/>
    <w:multiLevelType w:val="hybridMultilevel"/>
    <w:tmpl w:val="348C4BD0"/>
    <w:lvl w:ilvl="0" w:tplc="E4AA09BA">
      <w:start w:val="1"/>
      <w:numFmt w:val="decimal"/>
      <w:lvlText w:val="%1)"/>
      <w:lvlJc w:val="left"/>
      <w:pPr>
        <w:ind w:left="590" w:hanging="61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F4C79A">
      <w:numFmt w:val="bullet"/>
      <w:lvlText w:val="•"/>
      <w:lvlJc w:val="left"/>
      <w:pPr>
        <w:ind w:left="1518" w:hanging="615"/>
      </w:pPr>
      <w:rPr>
        <w:rFonts w:hint="default"/>
        <w:lang w:val="ru-RU" w:eastAsia="ru-RU" w:bidi="ru-RU"/>
      </w:rPr>
    </w:lvl>
    <w:lvl w:ilvl="2" w:tplc="0DA85898">
      <w:numFmt w:val="bullet"/>
      <w:lvlText w:val="•"/>
      <w:lvlJc w:val="left"/>
      <w:pPr>
        <w:ind w:left="2437" w:hanging="615"/>
      </w:pPr>
      <w:rPr>
        <w:rFonts w:hint="default"/>
        <w:lang w:val="ru-RU" w:eastAsia="ru-RU" w:bidi="ru-RU"/>
      </w:rPr>
    </w:lvl>
    <w:lvl w:ilvl="3" w:tplc="225A5948">
      <w:numFmt w:val="bullet"/>
      <w:lvlText w:val="•"/>
      <w:lvlJc w:val="left"/>
      <w:pPr>
        <w:ind w:left="3355" w:hanging="615"/>
      </w:pPr>
      <w:rPr>
        <w:rFonts w:hint="default"/>
        <w:lang w:val="ru-RU" w:eastAsia="ru-RU" w:bidi="ru-RU"/>
      </w:rPr>
    </w:lvl>
    <w:lvl w:ilvl="4" w:tplc="B58C6AFC">
      <w:numFmt w:val="bullet"/>
      <w:lvlText w:val="•"/>
      <w:lvlJc w:val="left"/>
      <w:pPr>
        <w:ind w:left="4274" w:hanging="615"/>
      </w:pPr>
      <w:rPr>
        <w:rFonts w:hint="default"/>
        <w:lang w:val="ru-RU" w:eastAsia="ru-RU" w:bidi="ru-RU"/>
      </w:rPr>
    </w:lvl>
    <w:lvl w:ilvl="5" w:tplc="B5088E00">
      <w:numFmt w:val="bullet"/>
      <w:lvlText w:val="•"/>
      <w:lvlJc w:val="left"/>
      <w:pPr>
        <w:ind w:left="5192" w:hanging="615"/>
      </w:pPr>
      <w:rPr>
        <w:rFonts w:hint="default"/>
        <w:lang w:val="ru-RU" w:eastAsia="ru-RU" w:bidi="ru-RU"/>
      </w:rPr>
    </w:lvl>
    <w:lvl w:ilvl="6" w:tplc="39A49298">
      <w:numFmt w:val="bullet"/>
      <w:lvlText w:val="•"/>
      <w:lvlJc w:val="left"/>
      <w:pPr>
        <w:ind w:left="6111" w:hanging="615"/>
      </w:pPr>
      <w:rPr>
        <w:rFonts w:hint="default"/>
        <w:lang w:val="ru-RU" w:eastAsia="ru-RU" w:bidi="ru-RU"/>
      </w:rPr>
    </w:lvl>
    <w:lvl w:ilvl="7" w:tplc="6606674C">
      <w:numFmt w:val="bullet"/>
      <w:lvlText w:val="•"/>
      <w:lvlJc w:val="left"/>
      <w:pPr>
        <w:ind w:left="7029" w:hanging="615"/>
      </w:pPr>
      <w:rPr>
        <w:rFonts w:hint="default"/>
        <w:lang w:val="ru-RU" w:eastAsia="ru-RU" w:bidi="ru-RU"/>
      </w:rPr>
    </w:lvl>
    <w:lvl w:ilvl="8" w:tplc="3C54E282">
      <w:numFmt w:val="bullet"/>
      <w:lvlText w:val="•"/>
      <w:lvlJc w:val="left"/>
      <w:pPr>
        <w:ind w:left="7948" w:hanging="615"/>
      </w:pPr>
      <w:rPr>
        <w:rFonts w:hint="default"/>
        <w:lang w:val="ru-RU" w:eastAsia="ru-RU" w:bidi="ru-RU"/>
      </w:rPr>
    </w:lvl>
  </w:abstractNum>
  <w:abstractNum w:abstractNumId="33">
    <w:nsid w:val="3330059A"/>
    <w:multiLevelType w:val="hybridMultilevel"/>
    <w:tmpl w:val="2E222D30"/>
    <w:lvl w:ilvl="0" w:tplc="DADCBAA2">
      <w:start w:val="1"/>
      <w:numFmt w:val="decimal"/>
      <w:lvlText w:val="%1)"/>
      <w:lvlJc w:val="left"/>
      <w:pPr>
        <w:ind w:left="590" w:hanging="3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DF6277A">
      <w:start w:val="2"/>
      <w:numFmt w:val="upperRoman"/>
      <w:lvlText w:val="%2."/>
      <w:lvlJc w:val="left"/>
      <w:pPr>
        <w:ind w:left="2673" w:hanging="326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ru-RU" w:bidi="ru-RU"/>
      </w:rPr>
    </w:lvl>
    <w:lvl w:ilvl="2" w:tplc="D7AEBEF0">
      <w:numFmt w:val="bullet"/>
      <w:lvlText w:val="•"/>
      <w:lvlJc w:val="left"/>
      <w:pPr>
        <w:ind w:left="3469" w:hanging="326"/>
      </w:pPr>
      <w:rPr>
        <w:rFonts w:hint="default"/>
        <w:lang w:val="ru-RU" w:eastAsia="ru-RU" w:bidi="ru-RU"/>
      </w:rPr>
    </w:lvl>
    <w:lvl w:ilvl="3" w:tplc="A2FABB1A">
      <w:numFmt w:val="bullet"/>
      <w:lvlText w:val="•"/>
      <w:lvlJc w:val="left"/>
      <w:pPr>
        <w:ind w:left="4259" w:hanging="326"/>
      </w:pPr>
      <w:rPr>
        <w:rFonts w:hint="default"/>
        <w:lang w:val="ru-RU" w:eastAsia="ru-RU" w:bidi="ru-RU"/>
      </w:rPr>
    </w:lvl>
    <w:lvl w:ilvl="4" w:tplc="860E265E">
      <w:numFmt w:val="bullet"/>
      <w:lvlText w:val="•"/>
      <w:lvlJc w:val="left"/>
      <w:pPr>
        <w:ind w:left="5048" w:hanging="326"/>
      </w:pPr>
      <w:rPr>
        <w:rFonts w:hint="default"/>
        <w:lang w:val="ru-RU" w:eastAsia="ru-RU" w:bidi="ru-RU"/>
      </w:rPr>
    </w:lvl>
    <w:lvl w:ilvl="5" w:tplc="27CAF046">
      <w:numFmt w:val="bullet"/>
      <w:lvlText w:val="•"/>
      <w:lvlJc w:val="left"/>
      <w:pPr>
        <w:ind w:left="5838" w:hanging="326"/>
      </w:pPr>
      <w:rPr>
        <w:rFonts w:hint="default"/>
        <w:lang w:val="ru-RU" w:eastAsia="ru-RU" w:bidi="ru-RU"/>
      </w:rPr>
    </w:lvl>
    <w:lvl w:ilvl="6" w:tplc="477E066C">
      <w:numFmt w:val="bullet"/>
      <w:lvlText w:val="•"/>
      <w:lvlJc w:val="left"/>
      <w:pPr>
        <w:ind w:left="6627" w:hanging="326"/>
      </w:pPr>
      <w:rPr>
        <w:rFonts w:hint="default"/>
        <w:lang w:val="ru-RU" w:eastAsia="ru-RU" w:bidi="ru-RU"/>
      </w:rPr>
    </w:lvl>
    <w:lvl w:ilvl="7" w:tplc="DC788C14">
      <w:numFmt w:val="bullet"/>
      <w:lvlText w:val="•"/>
      <w:lvlJc w:val="left"/>
      <w:pPr>
        <w:ind w:left="7417" w:hanging="326"/>
      </w:pPr>
      <w:rPr>
        <w:rFonts w:hint="default"/>
        <w:lang w:val="ru-RU" w:eastAsia="ru-RU" w:bidi="ru-RU"/>
      </w:rPr>
    </w:lvl>
    <w:lvl w:ilvl="8" w:tplc="8190FB1A">
      <w:numFmt w:val="bullet"/>
      <w:lvlText w:val="•"/>
      <w:lvlJc w:val="left"/>
      <w:pPr>
        <w:ind w:left="8206" w:hanging="326"/>
      </w:pPr>
      <w:rPr>
        <w:rFonts w:hint="default"/>
        <w:lang w:val="ru-RU" w:eastAsia="ru-RU" w:bidi="ru-RU"/>
      </w:rPr>
    </w:lvl>
  </w:abstractNum>
  <w:abstractNum w:abstractNumId="34">
    <w:nsid w:val="3C9A0FED"/>
    <w:multiLevelType w:val="hybridMultilevel"/>
    <w:tmpl w:val="3876522A"/>
    <w:lvl w:ilvl="0" w:tplc="958CA3F0">
      <w:start w:val="1"/>
      <w:numFmt w:val="decimal"/>
      <w:lvlText w:val="%1."/>
      <w:lvlJc w:val="left"/>
      <w:pPr>
        <w:ind w:left="590" w:hanging="7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B81228EA">
      <w:start w:val="1"/>
      <w:numFmt w:val="decimal"/>
      <w:lvlText w:val="%2."/>
      <w:lvlJc w:val="left"/>
      <w:pPr>
        <w:ind w:left="4487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0DE44746">
      <w:numFmt w:val="bullet"/>
      <w:lvlText w:val="•"/>
      <w:lvlJc w:val="left"/>
      <w:pPr>
        <w:ind w:left="5069" w:hanging="283"/>
      </w:pPr>
      <w:rPr>
        <w:rFonts w:hint="default"/>
        <w:lang w:val="ru-RU" w:eastAsia="ru-RU" w:bidi="ru-RU"/>
      </w:rPr>
    </w:lvl>
    <w:lvl w:ilvl="3" w:tplc="9ADED05C">
      <w:numFmt w:val="bullet"/>
      <w:lvlText w:val="•"/>
      <w:lvlJc w:val="left"/>
      <w:pPr>
        <w:ind w:left="5659" w:hanging="283"/>
      </w:pPr>
      <w:rPr>
        <w:rFonts w:hint="default"/>
        <w:lang w:val="ru-RU" w:eastAsia="ru-RU" w:bidi="ru-RU"/>
      </w:rPr>
    </w:lvl>
    <w:lvl w:ilvl="4" w:tplc="1A884688">
      <w:numFmt w:val="bullet"/>
      <w:lvlText w:val="•"/>
      <w:lvlJc w:val="left"/>
      <w:pPr>
        <w:ind w:left="6248" w:hanging="283"/>
      </w:pPr>
      <w:rPr>
        <w:rFonts w:hint="default"/>
        <w:lang w:val="ru-RU" w:eastAsia="ru-RU" w:bidi="ru-RU"/>
      </w:rPr>
    </w:lvl>
    <w:lvl w:ilvl="5" w:tplc="50B80C76">
      <w:numFmt w:val="bullet"/>
      <w:lvlText w:val="•"/>
      <w:lvlJc w:val="left"/>
      <w:pPr>
        <w:ind w:left="6838" w:hanging="283"/>
      </w:pPr>
      <w:rPr>
        <w:rFonts w:hint="default"/>
        <w:lang w:val="ru-RU" w:eastAsia="ru-RU" w:bidi="ru-RU"/>
      </w:rPr>
    </w:lvl>
    <w:lvl w:ilvl="6" w:tplc="6158E9C0">
      <w:numFmt w:val="bullet"/>
      <w:lvlText w:val="•"/>
      <w:lvlJc w:val="left"/>
      <w:pPr>
        <w:ind w:left="7427" w:hanging="283"/>
      </w:pPr>
      <w:rPr>
        <w:rFonts w:hint="default"/>
        <w:lang w:val="ru-RU" w:eastAsia="ru-RU" w:bidi="ru-RU"/>
      </w:rPr>
    </w:lvl>
    <w:lvl w:ilvl="7" w:tplc="0A34AF84">
      <w:numFmt w:val="bullet"/>
      <w:lvlText w:val="•"/>
      <w:lvlJc w:val="left"/>
      <w:pPr>
        <w:ind w:left="8017" w:hanging="283"/>
      </w:pPr>
      <w:rPr>
        <w:rFonts w:hint="default"/>
        <w:lang w:val="ru-RU" w:eastAsia="ru-RU" w:bidi="ru-RU"/>
      </w:rPr>
    </w:lvl>
    <w:lvl w:ilvl="8" w:tplc="D6D8DA88">
      <w:numFmt w:val="bullet"/>
      <w:lvlText w:val="•"/>
      <w:lvlJc w:val="left"/>
      <w:pPr>
        <w:ind w:left="8606" w:hanging="283"/>
      </w:pPr>
      <w:rPr>
        <w:rFonts w:hint="default"/>
        <w:lang w:val="ru-RU" w:eastAsia="ru-RU" w:bidi="ru-RU"/>
      </w:rPr>
    </w:lvl>
  </w:abstractNum>
  <w:abstractNum w:abstractNumId="35">
    <w:nsid w:val="3FD33A60"/>
    <w:multiLevelType w:val="multilevel"/>
    <w:tmpl w:val="57BC48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E310538"/>
    <w:multiLevelType w:val="hybridMultilevel"/>
    <w:tmpl w:val="EF8EBEB8"/>
    <w:lvl w:ilvl="0" w:tplc="1434929C">
      <w:start w:val="1"/>
      <w:numFmt w:val="decimal"/>
      <w:lvlText w:val="%1."/>
      <w:lvlJc w:val="left"/>
      <w:pPr>
        <w:ind w:left="801" w:hanging="21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E736C9B0">
      <w:numFmt w:val="bullet"/>
      <w:lvlText w:val="•"/>
      <w:lvlJc w:val="left"/>
      <w:pPr>
        <w:ind w:left="1698" w:hanging="211"/>
      </w:pPr>
      <w:rPr>
        <w:rFonts w:hint="default"/>
        <w:lang w:val="ru-RU" w:eastAsia="ru-RU" w:bidi="ru-RU"/>
      </w:rPr>
    </w:lvl>
    <w:lvl w:ilvl="2" w:tplc="1040D956">
      <w:numFmt w:val="bullet"/>
      <w:lvlText w:val="•"/>
      <w:lvlJc w:val="left"/>
      <w:pPr>
        <w:ind w:left="2597" w:hanging="211"/>
      </w:pPr>
      <w:rPr>
        <w:rFonts w:hint="default"/>
        <w:lang w:val="ru-RU" w:eastAsia="ru-RU" w:bidi="ru-RU"/>
      </w:rPr>
    </w:lvl>
    <w:lvl w:ilvl="3" w:tplc="6D5CCD56">
      <w:numFmt w:val="bullet"/>
      <w:lvlText w:val="•"/>
      <w:lvlJc w:val="left"/>
      <w:pPr>
        <w:ind w:left="3495" w:hanging="211"/>
      </w:pPr>
      <w:rPr>
        <w:rFonts w:hint="default"/>
        <w:lang w:val="ru-RU" w:eastAsia="ru-RU" w:bidi="ru-RU"/>
      </w:rPr>
    </w:lvl>
    <w:lvl w:ilvl="4" w:tplc="011003F2">
      <w:numFmt w:val="bullet"/>
      <w:lvlText w:val="•"/>
      <w:lvlJc w:val="left"/>
      <w:pPr>
        <w:ind w:left="4394" w:hanging="211"/>
      </w:pPr>
      <w:rPr>
        <w:rFonts w:hint="default"/>
        <w:lang w:val="ru-RU" w:eastAsia="ru-RU" w:bidi="ru-RU"/>
      </w:rPr>
    </w:lvl>
    <w:lvl w:ilvl="5" w:tplc="D8AA92EC">
      <w:numFmt w:val="bullet"/>
      <w:lvlText w:val="•"/>
      <w:lvlJc w:val="left"/>
      <w:pPr>
        <w:ind w:left="5292" w:hanging="211"/>
      </w:pPr>
      <w:rPr>
        <w:rFonts w:hint="default"/>
        <w:lang w:val="ru-RU" w:eastAsia="ru-RU" w:bidi="ru-RU"/>
      </w:rPr>
    </w:lvl>
    <w:lvl w:ilvl="6" w:tplc="FF5AE3E0">
      <w:numFmt w:val="bullet"/>
      <w:lvlText w:val="•"/>
      <w:lvlJc w:val="left"/>
      <w:pPr>
        <w:ind w:left="6191" w:hanging="211"/>
      </w:pPr>
      <w:rPr>
        <w:rFonts w:hint="default"/>
        <w:lang w:val="ru-RU" w:eastAsia="ru-RU" w:bidi="ru-RU"/>
      </w:rPr>
    </w:lvl>
    <w:lvl w:ilvl="7" w:tplc="A1AE041A">
      <w:numFmt w:val="bullet"/>
      <w:lvlText w:val="•"/>
      <w:lvlJc w:val="left"/>
      <w:pPr>
        <w:ind w:left="7089" w:hanging="211"/>
      </w:pPr>
      <w:rPr>
        <w:rFonts w:hint="default"/>
        <w:lang w:val="ru-RU" w:eastAsia="ru-RU" w:bidi="ru-RU"/>
      </w:rPr>
    </w:lvl>
    <w:lvl w:ilvl="8" w:tplc="92343D54">
      <w:numFmt w:val="bullet"/>
      <w:lvlText w:val="•"/>
      <w:lvlJc w:val="left"/>
      <w:pPr>
        <w:ind w:left="7988" w:hanging="211"/>
      </w:pPr>
      <w:rPr>
        <w:rFonts w:hint="default"/>
        <w:lang w:val="ru-RU" w:eastAsia="ru-RU" w:bidi="ru-RU"/>
      </w:rPr>
    </w:lvl>
  </w:abstractNum>
  <w:abstractNum w:abstractNumId="37">
    <w:nsid w:val="51EA4D78"/>
    <w:multiLevelType w:val="multilevel"/>
    <w:tmpl w:val="6292D382"/>
    <w:lvl w:ilvl="0">
      <w:start w:val="2"/>
      <w:numFmt w:val="decimal"/>
      <w:lvlText w:val="%1"/>
      <w:lvlJc w:val="left"/>
      <w:pPr>
        <w:ind w:left="590" w:hanging="53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7" w:hanging="53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810" w:hanging="11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55" w:hanging="11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11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11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11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11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1108"/>
      </w:pPr>
      <w:rPr>
        <w:rFonts w:hint="default"/>
        <w:lang w:val="ru-RU" w:eastAsia="ru-RU" w:bidi="ru-RU"/>
      </w:rPr>
    </w:lvl>
  </w:abstractNum>
  <w:abstractNum w:abstractNumId="38">
    <w:nsid w:val="5CFC6780"/>
    <w:multiLevelType w:val="hybridMultilevel"/>
    <w:tmpl w:val="E9AC114C"/>
    <w:lvl w:ilvl="0" w:tplc="0B5E5996">
      <w:start w:val="1"/>
      <w:numFmt w:val="decimal"/>
      <w:lvlText w:val="%1)"/>
      <w:lvlJc w:val="left"/>
      <w:pPr>
        <w:ind w:left="1536" w:hanging="4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4FC91F6">
      <w:numFmt w:val="bullet"/>
      <w:lvlText w:val="•"/>
      <w:lvlJc w:val="left"/>
      <w:pPr>
        <w:ind w:left="2364" w:hanging="404"/>
      </w:pPr>
      <w:rPr>
        <w:rFonts w:hint="default"/>
        <w:lang w:val="ru-RU" w:eastAsia="ru-RU" w:bidi="ru-RU"/>
      </w:rPr>
    </w:lvl>
    <w:lvl w:ilvl="2" w:tplc="2DA8DD00">
      <w:numFmt w:val="bullet"/>
      <w:lvlText w:val="•"/>
      <w:lvlJc w:val="left"/>
      <w:pPr>
        <w:ind w:left="3189" w:hanging="404"/>
      </w:pPr>
      <w:rPr>
        <w:rFonts w:hint="default"/>
        <w:lang w:val="ru-RU" w:eastAsia="ru-RU" w:bidi="ru-RU"/>
      </w:rPr>
    </w:lvl>
    <w:lvl w:ilvl="3" w:tplc="0E04F98A">
      <w:numFmt w:val="bullet"/>
      <w:lvlText w:val="•"/>
      <w:lvlJc w:val="left"/>
      <w:pPr>
        <w:ind w:left="4013" w:hanging="404"/>
      </w:pPr>
      <w:rPr>
        <w:rFonts w:hint="default"/>
        <w:lang w:val="ru-RU" w:eastAsia="ru-RU" w:bidi="ru-RU"/>
      </w:rPr>
    </w:lvl>
    <w:lvl w:ilvl="4" w:tplc="E1E0DFFE">
      <w:numFmt w:val="bullet"/>
      <w:lvlText w:val="•"/>
      <w:lvlJc w:val="left"/>
      <w:pPr>
        <w:ind w:left="4838" w:hanging="404"/>
      </w:pPr>
      <w:rPr>
        <w:rFonts w:hint="default"/>
        <w:lang w:val="ru-RU" w:eastAsia="ru-RU" w:bidi="ru-RU"/>
      </w:rPr>
    </w:lvl>
    <w:lvl w:ilvl="5" w:tplc="AAE0050A">
      <w:numFmt w:val="bullet"/>
      <w:lvlText w:val="•"/>
      <w:lvlJc w:val="left"/>
      <w:pPr>
        <w:ind w:left="5662" w:hanging="404"/>
      </w:pPr>
      <w:rPr>
        <w:rFonts w:hint="default"/>
        <w:lang w:val="ru-RU" w:eastAsia="ru-RU" w:bidi="ru-RU"/>
      </w:rPr>
    </w:lvl>
    <w:lvl w:ilvl="6" w:tplc="A656B8A8">
      <w:numFmt w:val="bullet"/>
      <w:lvlText w:val="•"/>
      <w:lvlJc w:val="left"/>
      <w:pPr>
        <w:ind w:left="6487" w:hanging="404"/>
      </w:pPr>
      <w:rPr>
        <w:rFonts w:hint="default"/>
        <w:lang w:val="ru-RU" w:eastAsia="ru-RU" w:bidi="ru-RU"/>
      </w:rPr>
    </w:lvl>
    <w:lvl w:ilvl="7" w:tplc="9B9C1594">
      <w:numFmt w:val="bullet"/>
      <w:lvlText w:val="•"/>
      <w:lvlJc w:val="left"/>
      <w:pPr>
        <w:ind w:left="7311" w:hanging="404"/>
      </w:pPr>
      <w:rPr>
        <w:rFonts w:hint="default"/>
        <w:lang w:val="ru-RU" w:eastAsia="ru-RU" w:bidi="ru-RU"/>
      </w:rPr>
    </w:lvl>
    <w:lvl w:ilvl="8" w:tplc="3C32D6C8">
      <w:numFmt w:val="bullet"/>
      <w:lvlText w:val="•"/>
      <w:lvlJc w:val="left"/>
      <w:pPr>
        <w:ind w:left="8136" w:hanging="404"/>
      </w:pPr>
      <w:rPr>
        <w:rFonts w:hint="default"/>
        <w:lang w:val="ru-RU" w:eastAsia="ru-RU" w:bidi="ru-RU"/>
      </w:rPr>
    </w:lvl>
  </w:abstractNum>
  <w:abstractNum w:abstractNumId="39">
    <w:nsid w:val="5D543817"/>
    <w:multiLevelType w:val="hybridMultilevel"/>
    <w:tmpl w:val="2F7C24E0"/>
    <w:lvl w:ilvl="0" w:tplc="FF9EDBF8">
      <w:numFmt w:val="bullet"/>
      <w:lvlText w:val="-"/>
      <w:lvlJc w:val="left"/>
      <w:pPr>
        <w:ind w:left="590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AC45FC4">
      <w:numFmt w:val="bullet"/>
      <w:lvlText w:val="•"/>
      <w:lvlJc w:val="left"/>
      <w:pPr>
        <w:ind w:left="1518" w:hanging="188"/>
      </w:pPr>
      <w:rPr>
        <w:rFonts w:hint="default"/>
        <w:lang w:val="ru-RU" w:eastAsia="ru-RU" w:bidi="ru-RU"/>
      </w:rPr>
    </w:lvl>
    <w:lvl w:ilvl="2" w:tplc="5E821E72">
      <w:numFmt w:val="bullet"/>
      <w:lvlText w:val="•"/>
      <w:lvlJc w:val="left"/>
      <w:pPr>
        <w:ind w:left="2437" w:hanging="188"/>
      </w:pPr>
      <w:rPr>
        <w:rFonts w:hint="default"/>
        <w:lang w:val="ru-RU" w:eastAsia="ru-RU" w:bidi="ru-RU"/>
      </w:rPr>
    </w:lvl>
    <w:lvl w:ilvl="3" w:tplc="4BEAAF0A">
      <w:numFmt w:val="bullet"/>
      <w:lvlText w:val="•"/>
      <w:lvlJc w:val="left"/>
      <w:pPr>
        <w:ind w:left="3355" w:hanging="188"/>
      </w:pPr>
      <w:rPr>
        <w:rFonts w:hint="default"/>
        <w:lang w:val="ru-RU" w:eastAsia="ru-RU" w:bidi="ru-RU"/>
      </w:rPr>
    </w:lvl>
    <w:lvl w:ilvl="4" w:tplc="B658033C">
      <w:numFmt w:val="bullet"/>
      <w:lvlText w:val="•"/>
      <w:lvlJc w:val="left"/>
      <w:pPr>
        <w:ind w:left="4274" w:hanging="188"/>
      </w:pPr>
      <w:rPr>
        <w:rFonts w:hint="default"/>
        <w:lang w:val="ru-RU" w:eastAsia="ru-RU" w:bidi="ru-RU"/>
      </w:rPr>
    </w:lvl>
    <w:lvl w:ilvl="5" w:tplc="7DC0C060">
      <w:numFmt w:val="bullet"/>
      <w:lvlText w:val="•"/>
      <w:lvlJc w:val="left"/>
      <w:pPr>
        <w:ind w:left="5192" w:hanging="188"/>
      </w:pPr>
      <w:rPr>
        <w:rFonts w:hint="default"/>
        <w:lang w:val="ru-RU" w:eastAsia="ru-RU" w:bidi="ru-RU"/>
      </w:rPr>
    </w:lvl>
    <w:lvl w:ilvl="6" w:tplc="C652ED70">
      <w:numFmt w:val="bullet"/>
      <w:lvlText w:val="•"/>
      <w:lvlJc w:val="left"/>
      <w:pPr>
        <w:ind w:left="6111" w:hanging="188"/>
      </w:pPr>
      <w:rPr>
        <w:rFonts w:hint="default"/>
        <w:lang w:val="ru-RU" w:eastAsia="ru-RU" w:bidi="ru-RU"/>
      </w:rPr>
    </w:lvl>
    <w:lvl w:ilvl="7" w:tplc="9B36D106">
      <w:numFmt w:val="bullet"/>
      <w:lvlText w:val="•"/>
      <w:lvlJc w:val="left"/>
      <w:pPr>
        <w:ind w:left="7029" w:hanging="188"/>
      </w:pPr>
      <w:rPr>
        <w:rFonts w:hint="default"/>
        <w:lang w:val="ru-RU" w:eastAsia="ru-RU" w:bidi="ru-RU"/>
      </w:rPr>
    </w:lvl>
    <w:lvl w:ilvl="8" w:tplc="7BD6302A">
      <w:numFmt w:val="bullet"/>
      <w:lvlText w:val="•"/>
      <w:lvlJc w:val="left"/>
      <w:pPr>
        <w:ind w:left="7948" w:hanging="188"/>
      </w:pPr>
      <w:rPr>
        <w:rFonts w:hint="default"/>
        <w:lang w:val="ru-RU" w:eastAsia="ru-RU" w:bidi="ru-RU"/>
      </w:rPr>
    </w:lvl>
  </w:abstractNum>
  <w:abstractNum w:abstractNumId="40">
    <w:nsid w:val="66842ED8"/>
    <w:multiLevelType w:val="hybridMultilevel"/>
    <w:tmpl w:val="85CEB354"/>
    <w:lvl w:ilvl="0" w:tplc="4EFC6CA6">
      <w:start w:val="1"/>
      <w:numFmt w:val="decimal"/>
      <w:lvlText w:val="%1)"/>
      <w:lvlJc w:val="left"/>
      <w:pPr>
        <w:ind w:left="590" w:hanging="41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C45AEE">
      <w:numFmt w:val="bullet"/>
      <w:lvlText w:val="•"/>
      <w:lvlJc w:val="left"/>
      <w:pPr>
        <w:ind w:left="1518" w:hanging="413"/>
      </w:pPr>
      <w:rPr>
        <w:rFonts w:hint="default"/>
        <w:lang w:val="ru-RU" w:eastAsia="ru-RU" w:bidi="ru-RU"/>
      </w:rPr>
    </w:lvl>
    <w:lvl w:ilvl="2" w:tplc="FA2AB67C">
      <w:numFmt w:val="bullet"/>
      <w:lvlText w:val="•"/>
      <w:lvlJc w:val="left"/>
      <w:pPr>
        <w:ind w:left="2437" w:hanging="413"/>
      </w:pPr>
      <w:rPr>
        <w:rFonts w:hint="default"/>
        <w:lang w:val="ru-RU" w:eastAsia="ru-RU" w:bidi="ru-RU"/>
      </w:rPr>
    </w:lvl>
    <w:lvl w:ilvl="3" w:tplc="4F7EE832">
      <w:numFmt w:val="bullet"/>
      <w:lvlText w:val="•"/>
      <w:lvlJc w:val="left"/>
      <w:pPr>
        <w:ind w:left="3355" w:hanging="413"/>
      </w:pPr>
      <w:rPr>
        <w:rFonts w:hint="default"/>
        <w:lang w:val="ru-RU" w:eastAsia="ru-RU" w:bidi="ru-RU"/>
      </w:rPr>
    </w:lvl>
    <w:lvl w:ilvl="4" w:tplc="68C84DEE">
      <w:numFmt w:val="bullet"/>
      <w:lvlText w:val="•"/>
      <w:lvlJc w:val="left"/>
      <w:pPr>
        <w:ind w:left="4274" w:hanging="413"/>
      </w:pPr>
      <w:rPr>
        <w:rFonts w:hint="default"/>
        <w:lang w:val="ru-RU" w:eastAsia="ru-RU" w:bidi="ru-RU"/>
      </w:rPr>
    </w:lvl>
    <w:lvl w:ilvl="5" w:tplc="F2A8CB22">
      <w:numFmt w:val="bullet"/>
      <w:lvlText w:val="•"/>
      <w:lvlJc w:val="left"/>
      <w:pPr>
        <w:ind w:left="5192" w:hanging="413"/>
      </w:pPr>
      <w:rPr>
        <w:rFonts w:hint="default"/>
        <w:lang w:val="ru-RU" w:eastAsia="ru-RU" w:bidi="ru-RU"/>
      </w:rPr>
    </w:lvl>
    <w:lvl w:ilvl="6" w:tplc="9432B03A">
      <w:numFmt w:val="bullet"/>
      <w:lvlText w:val="•"/>
      <w:lvlJc w:val="left"/>
      <w:pPr>
        <w:ind w:left="6111" w:hanging="413"/>
      </w:pPr>
      <w:rPr>
        <w:rFonts w:hint="default"/>
        <w:lang w:val="ru-RU" w:eastAsia="ru-RU" w:bidi="ru-RU"/>
      </w:rPr>
    </w:lvl>
    <w:lvl w:ilvl="7" w:tplc="52E45CD0">
      <w:numFmt w:val="bullet"/>
      <w:lvlText w:val="•"/>
      <w:lvlJc w:val="left"/>
      <w:pPr>
        <w:ind w:left="7029" w:hanging="413"/>
      </w:pPr>
      <w:rPr>
        <w:rFonts w:hint="default"/>
        <w:lang w:val="ru-RU" w:eastAsia="ru-RU" w:bidi="ru-RU"/>
      </w:rPr>
    </w:lvl>
    <w:lvl w:ilvl="8" w:tplc="1116D4C2">
      <w:numFmt w:val="bullet"/>
      <w:lvlText w:val="•"/>
      <w:lvlJc w:val="left"/>
      <w:pPr>
        <w:ind w:left="7948" w:hanging="413"/>
      </w:pPr>
      <w:rPr>
        <w:rFonts w:hint="default"/>
        <w:lang w:val="ru-RU" w:eastAsia="ru-RU" w:bidi="ru-RU"/>
      </w:rPr>
    </w:lvl>
  </w:abstractNum>
  <w:abstractNum w:abstractNumId="41">
    <w:nsid w:val="71581C66"/>
    <w:multiLevelType w:val="hybridMultilevel"/>
    <w:tmpl w:val="48541DD8"/>
    <w:lvl w:ilvl="0" w:tplc="2CE0DBBC">
      <w:start w:val="1"/>
      <w:numFmt w:val="decimal"/>
      <w:lvlText w:val="%1)"/>
      <w:lvlJc w:val="left"/>
      <w:pPr>
        <w:ind w:left="590" w:hanging="4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532E2FA">
      <w:numFmt w:val="bullet"/>
      <w:lvlText w:val="•"/>
      <w:lvlJc w:val="left"/>
      <w:pPr>
        <w:ind w:left="1518" w:hanging="499"/>
      </w:pPr>
      <w:rPr>
        <w:rFonts w:hint="default"/>
        <w:lang w:val="ru-RU" w:eastAsia="ru-RU" w:bidi="ru-RU"/>
      </w:rPr>
    </w:lvl>
    <w:lvl w:ilvl="2" w:tplc="0D6C49D0">
      <w:numFmt w:val="bullet"/>
      <w:lvlText w:val="•"/>
      <w:lvlJc w:val="left"/>
      <w:pPr>
        <w:ind w:left="2437" w:hanging="499"/>
      </w:pPr>
      <w:rPr>
        <w:rFonts w:hint="default"/>
        <w:lang w:val="ru-RU" w:eastAsia="ru-RU" w:bidi="ru-RU"/>
      </w:rPr>
    </w:lvl>
    <w:lvl w:ilvl="3" w:tplc="03B6D03C">
      <w:numFmt w:val="bullet"/>
      <w:lvlText w:val="•"/>
      <w:lvlJc w:val="left"/>
      <w:pPr>
        <w:ind w:left="3355" w:hanging="499"/>
      </w:pPr>
      <w:rPr>
        <w:rFonts w:hint="default"/>
        <w:lang w:val="ru-RU" w:eastAsia="ru-RU" w:bidi="ru-RU"/>
      </w:rPr>
    </w:lvl>
    <w:lvl w:ilvl="4" w:tplc="3FC4A2B8">
      <w:numFmt w:val="bullet"/>
      <w:lvlText w:val="•"/>
      <w:lvlJc w:val="left"/>
      <w:pPr>
        <w:ind w:left="4274" w:hanging="499"/>
      </w:pPr>
      <w:rPr>
        <w:rFonts w:hint="default"/>
        <w:lang w:val="ru-RU" w:eastAsia="ru-RU" w:bidi="ru-RU"/>
      </w:rPr>
    </w:lvl>
    <w:lvl w:ilvl="5" w:tplc="138C5382">
      <w:numFmt w:val="bullet"/>
      <w:lvlText w:val="•"/>
      <w:lvlJc w:val="left"/>
      <w:pPr>
        <w:ind w:left="5192" w:hanging="499"/>
      </w:pPr>
      <w:rPr>
        <w:rFonts w:hint="default"/>
        <w:lang w:val="ru-RU" w:eastAsia="ru-RU" w:bidi="ru-RU"/>
      </w:rPr>
    </w:lvl>
    <w:lvl w:ilvl="6" w:tplc="1214F168">
      <w:numFmt w:val="bullet"/>
      <w:lvlText w:val="•"/>
      <w:lvlJc w:val="left"/>
      <w:pPr>
        <w:ind w:left="6111" w:hanging="499"/>
      </w:pPr>
      <w:rPr>
        <w:rFonts w:hint="default"/>
        <w:lang w:val="ru-RU" w:eastAsia="ru-RU" w:bidi="ru-RU"/>
      </w:rPr>
    </w:lvl>
    <w:lvl w:ilvl="7" w:tplc="ECEA9576">
      <w:numFmt w:val="bullet"/>
      <w:lvlText w:val="•"/>
      <w:lvlJc w:val="left"/>
      <w:pPr>
        <w:ind w:left="7029" w:hanging="499"/>
      </w:pPr>
      <w:rPr>
        <w:rFonts w:hint="default"/>
        <w:lang w:val="ru-RU" w:eastAsia="ru-RU" w:bidi="ru-RU"/>
      </w:rPr>
    </w:lvl>
    <w:lvl w:ilvl="8" w:tplc="4BE64A3A">
      <w:numFmt w:val="bullet"/>
      <w:lvlText w:val="•"/>
      <w:lvlJc w:val="left"/>
      <w:pPr>
        <w:ind w:left="7948" w:hanging="499"/>
      </w:pPr>
      <w:rPr>
        <w:rFonts w:hint="default"/>
        <w:lang w:val="ru-RU" w:eastAsia="ru-RU" w:bidi="ru-RU"/>
      </w:rPr>
    </w:lvl>
  </w:abstractNum>
  <w:abstractNum w:abstractNumId="42">
    <w:nsid w:val="7223079F"/>
    <w:multiLevelType w:val="hybridMultilevel"/>
    <w:tmpl w:val="30244D4C"/>
    <w:lvl w:ilvl="0" w:tplc="BE1CC780">
      <w:start w:val="1"/>
      <w:numFmt w:val="decimal"/>
      <w:lvlText w:val="%1)"/>
      <w:lvlJc w:val="left"/>
      <w:pPr>
        <w:ind w:left="590" w:hanging="3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1EF63DC2">
      <w:numFmt w:val="bullet"/>
      <w:lvlText w:val="•"/>
      <w:lvlJc w:val="left"/>
      <w:pPr>
        <w:ind w:left="1518" w:hanging="346"/>
      </w:pPr>
      <w:rPr>
        <w:rFonts w:hint="default"/>
        <w:lang w:val="ru-RU" w:eastAsia="ru-RU" w:bidi="ru-RU"/>
      </w:rPr>
    </w:lvl>
    <w:lvl w:ilvl="2" w:tplc="D0A626D6">
      <w:numFmt w:val="bullet"/>
      <w:lvlText w:val="•"/>
      <w:lvlJc w:val="left"/>
      <w:pPr>
        <w:ind w:left="2437" w:hanging="346"/>
      </w:pPr>
      <w:rPr>
        <w:rFonts w:hint="default"/>
        <w:lang w:val="ru-RU" w:eastAsia="ru-RU" w:bidi="ru-RU"/>
      </w:rPr>
    </w:lvl>
    <w:lvl w:ilvl="3" w:tplc="2FAE70FE">
      <w:numFmt w:val="bullet"/>
      <w:lvlText w:val="•"/>
      <w:lvlJc w:val="left"/>
      <w:pPr>
        <w:ind w:left="3355" w:hanging="346"/>
      </w:pPr>
      <w:rPr>
        <w:rFonts w:hint="default"/>
        <w:lang w:val="ru-RU" w:eastAsia="ru-RU" w:bidi="ru-RU"/>
      </w:rPr>
    </w:lvl>
    <w:lvl w:ilvl="4" w:tplc="58A6737A">
      <w:numFmt w:val="bullet"/>
      <w:lvlText w:val="•"/>
      <w:lvlJc w:val="left"/>
      <w:pPr>
        <w:ind w:left="4274" w:hanging="346"/>
      </w:pPr>
      <w:rPr>
        <w:rFonts w:hint="default"/>
        <w:lang w:val="ru-RU" w:eastAsia="ru-RU" w:bidi="ru-RU"/>
      </w:rPr>
    </w:lvl>
    <w:lvl w:ilvl="5" w:tplc="8256BFFA">
      <w:numFmt w:val="bullet"/>
      <w:lvlText w:val="•"/>
      <w:lvlJc w:val="left"/>
      <w:pPr>
        <w:ind w:left="5192" w:hanging="346"/>
      </w:pPr>
      <w:rPr>
        <w:rFonts w:hint="default"/>
        <w:lang w:val="ru-RU" w:eastAsia="ru-RU" w:bidi="ru-RU"/>
      </w:rPr>
    </w:lvl>
    <w:lvl w:ilvl="6" w:tplc="630C3EBC">
      <w:numFmt w:val="bullet"/>
      <w:lvlText w:val="•"/>
      <w:lvlJc w:val="left"/>
      <w:pPr>
        <w:ind w:left="6111" w:hanging="346"/>
      </w:pPr>
      <w:rPr>
        <w:rFonts w:hint="default"/>
        <w:lang w:val="ru-RU" w:eastAsia="ru-RU" w:bidi="ru-RU"/>
      </w:rPr>
    </w:lvl>
    <w:lvl w:ilvl="7" w:tplc="1F3238D4">
      <w:numFmt w:val="bullet"/>
      <w:lvlText w:val="•"/>
      <w:lvlJc w:val="left"/>
      <w:pPr>
        <w:ind w:left="7029" w:hanging="346"/>
      </w:pPr>
      <w:rPr>
        <w:rFonts w:hint="default"/>
        <w:lang w:val="ru-RU" w:eastAsia="ru-RU" w:bidi="ru-RU"/>
      </w:rPr>
    </w:lvl>
    <w:lvl w:ilvl="8" w:tplc="A05A1B80">
      <w:numFmt w:val="bullet"/>
      <w:lvlText w:val="•"/>
      <w:lvlJc w:val="left"/>
      <w:pPr>
        <w:ind w:left="7948" w:hanging="346"/>
      </w:pPr>
      <w:rPr>
        <w:rFonts w:hint="default"/>
        <w:lang w:val="ru-RU" w:eastAsia="ru-RU" w:bidi="ru-RU"/>
      </w:rPr>
    </w:lvl>
  </w:abstractNum>
  <w:abstractNum w:abstractNumId="43">
    <w:nsid w:val="75FF11F9"/>
    <w:multiLevelType w:val="hybridMultilevel"/>
    <w:tmpl w:val="7DBCF49A"/>
    <w:lvl w:ilvl="0" w:tplc="5A5CF6B6">
      <w:start w:val="1"/>
      <w:numFmt w:val="decimal"/>
      <w:lvlText w:val="%1."/>
      <w:lvlJc w:val="left"/>
      <w:pPr>
        <w:ind w:left="590" w:hanging="3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58C45AA">
      <w:numFmt w:val="bullet"/>
      <w:lvlText w:val="•"/>
      <w:lvlJc w:val="left"/>
      <w:pPr>
        <w:ind w:left="1518" w:hanging="374"/>
      </w:pPr>
      <w:rPr>
        <w:rFonts w:hint="default"/>
        <w:lang w:val="ru-RU" w:eastAsia="ru-RU" w:bidi="ru-RU"/>
      </w:rPr>
    </w:lvl>
    <w:lvl w:ilvl="2" w:tplc="FB5CADDA">
      <w:numFmt w:val="bullet"/>
      <w:lvlText w:val="•"/>
      <w:lvlJc w:val="left"/>
      <w:pPr>
        <w:ind w:left="2437" w:hanging="374"/>
      </w:pPr>
      <w:rPr>
        <w:rFonts w:hint="default"/>
        <w:lang w:val="ru-RU" w:eastAsia="ru-RU" w:bidi="ru-RU"/>
      </w:rPr>
    </w:lvl>
    <w:lvl w:ilvl="3" w:tplc="104442E4">
      <w:numFmt w:val="bullet"/>
      <w:lvlText w:val="•"/>
      <w:lvlJc w:val="left"/>
      <w:pPr>
        <w:ind w:left="3355" w:hanging="374"/>
      </w:pPr>
      <w:rPr>
        <w:rFonts w:hint="default"/>
        <w:lang w:val="ru-RU" w:eastAsia="ru-RU" w:bidi="ru-RU"/>
      </w:rPr>
    </w:lvl>
    <w:lvl w:ilvl="4" w:tplc="93941F28">
      <w:numFmt w:val="bullet"/>
      <w:lvlText w:val="•"/>
      <w:lvlJc w:val="left"/>
      <w:pPr>
        <w:ind w:left="4274" w:hanging="374"/>
      </w:pPr>
      <w:rPr>
        <w:rFonts w:hint="default"/>
        <w:lang w:val="ru-RU" w:eastAsia="ru-RU" w:bidi="ru-RU"/>
      </w:rPr>
    </w:lvl>
    <w:lvl w:ilvl="5" w:tplc="9FE002DA">
      <w:numFmt w:val="bullet"/>
      <w:lvlText w:val="•"/>
      <w:lvlJc w:val="left"/>
      <w:pPr>
        <w:ind w:left="5192" w:hanging="374"/>
      </w:pPr>
      <w:rPr>
        <w:rFonts w:hint="default"/>
        <w:lang w:val="ru-RU" w:eastAsia="ru-RU" w:bidi="ru-RU"/>
      </w:rPr>
    </w:lvl>
    <w:lvl w:ilvl="6" w:tplc="9F5E4996">
      <w:numFmt w:val="bullet"/>
      <w:lvlText w:val="•"/>
      <w:lvlJc w:val="left"/>
      <w:pPr>
        <w:ind w:left="6111" w:hanging="374"/>
      </w:pPr>
      <w:rPr>
        <w:rFonts w:hint="default"/>
        <w:lang w:val="ru-RU" w:eastAsia="ru-RU" w:bidi="ru-RU"/>
      </w:rPr>
    </w:lvl>
    <w:lvl w:ilvl="7" w:tplc="60529E5E">
      <w:numFmt w:val="bullet"/>
      <w:lvlText w:val="•"/>
      <w:lvlJc w:val="left"/>
      <w:pPr>
        <w:ind w:left="7029" w:hanging="374"/>
      </w:pPr>
      <w:rPr>
        <w:rFonts w:hint="default"/>
        <w:lang w:val="ru-RU" w:eastAsia="ru-RU" w:bidi="ru-RU"/>
      </w:rPr>
    </w:lvl>
    <w:lvl w:ilvl="8" w:tplc="F486688E">
      <w:numFmt w:val="bullet"/>
      <w:lvlText w:val="•"/>
      <w:lvlJc w:val="left"/>
      <w:pPr>
        <w:ind w:left="7948" w:hanging="374"/>
      </w:pPr>
      <w:rPr>
        <w:rFonts w:hint="default"/>
        <w:lang w:val="ru-RU" w:eastAsia="ru-RU" w:bidi="ru-RU"/>
      </w:rPr>
    </w:lvl>
  </w:abstractNum>
  <w:abstractNum w:abstractNumId="44">
    <w:nsid w:val="7B5719F5"/>
    <w:multiLevelType w:val="hybridMultilevel"/>
    <w:tmpl w:val="FC86334C"/>
    <w:lvl w:ilvl="0" w:tplc="6540C800">
      <w:start w:val="1"/>
      <w:numFmt w:val="decimal"/>
      <w:lvlText w:val="%1."/>
      <w:lvlJc w:val="left"/>
      <w:pPr>
        <w:ind w:left="532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68DFFE">
      <w:numFmt w:val="bullet"/>
      <w:lvlText w:val="•"/>
      <w:lvlJc w:val="left"/>
      <w:pPr>
        <w:ind w:left="1468" w:hanging="394"/>
      </w:pPr>
      <w:rPr>
        <w:rFonts w:hint="default"/>
        <w:lang w:val="ru-RU" w:eastAsia="en-US" w:bidi="ar-SA"/>
      </w:rPr>
    </w:lvl>
    <w:lvl w:ilvl="2" w:tplc="902C7D42">
      <w:numFmt w:val="bullet"/>
      <w:lvlText w:val="•"/>
      <w:lvlJc w:val="left"/>
      <w:pPr>
        <w:ind w:left="2397" w:hanging="394"/>
      </w:pPr>
      <w:rPr>
        <w:rFonts w:hint="default"/>
        <w:lang w:val="ru-RU" w:eastAsia="en-US" w:bidi="ar-SA"/>
      </w:rPr>
    </w:lvl>
    <w:lvl w:ilvl="3" w:tplc="CFFCB754">
      <w:numFmt w:val="bullet"/>
      <w:lvlText w:val="•"/>
      <w:lvlJc w:val="left"/>
      <w:pPr>
        <w:ind w:left="3325" w:hanging="394"/>
      </w:pPr>
      <w:rPr>
        <w:rFonts w:hint="default"/>
        <w:lang w:val="ru-RU" w:eastAsia="en-US" w:bidi="ar-SA"/>
      </w:rPr>
    </w:lvl>
    <w:lvl w:ilvl="4" w:tplc="B492B622">
      <w:numFmt w:val="bullet"/>
      <w:lvlText w:val="•"/>
      <w:lvlJc w:val="left"/>
      <w:pPr>
        <w:ind w:left="4254" w:hanging="394"/>
      </w:pPr>
      <w:rPr>
        <w:rFonts w:hint="default"/>
        <w:lang w:val="ru-RU" w:eastAsia="en-US" w:bidi="ar-SA"/>
      </w:rPr>
    </w:lvl>
    <w:lvl w:ilvl="5" w:tplc="B3CC439C">
      <w:numFmt w:val="bullet"/>
      <w:lvlText w:val="•"/>
      <w:lvlJc w:val="left"/>
      <w:pPr>
        <w:ind w:left="5182" w:hanging="394"/>
      </w:pPr>
      <w:rPr>
        <w:rFonts w:hint="default"/>
        <w:lang w:val="ru-RU" w:eastAsia="en-US" w:bidi="ar-SA"/>
      </w:rPr>
    </w:lvl>
    <w:lvl w:ilvl="6" w:tplc="071ADB62">
      <w:numFmt w:val="bullet"/>
      <w:lvlText w:val="•"/>
      <w:lvlJc w:val="left"/>
      <w:pPr>
        <w:ind w:left="6111" w:hanging="394"/>
      </w:pPr>
      <w:rPr>
        <w:rFonts w:hint="default"/>
        <w:lang w:val="ru-RU" w:eastAsia="en-US" w:bidi="ar-SA"/>
      </w:rPr>
    </w:lvl>
    <w:lvl w:ilvl="7" w:tplc="F12853EA">
      <w:numFmt w:val="bullet"/>
      <w:lvlText w:val="•"/>
      <w:lvlJc w:val="left"/>
      <w:pPr>
        <w:ind w:left="7039" w:hanging="394"/>
      </w:pPr>
      <w:rPr>
        <w:rFonts w:hint="default"/>
        <w:lang w:val="ru-RU" w:eastAsia="en-US" w:bidi="ar-SA"/>
      </w:rPr>
    </w:lvl>
    <w:lvl w:ilvl="8" w:tplc="AEBAA1D6">
      <w:numFmt w:val="bullet"/>
      <w:lvlText w:val="•"/>
      <w:lvlJc w:val="left"/>
      <w:pPr>
        <w:ind w:left="7968" w:hanging="394"/>
      </w:pPr>
      <w:rPr>
        <w:rFonts w:hint="default"/>
        <w:lang w:val="ru-RU" w:eastAsia="en-US" w:bidi="ar-SA"/>
      </w:rPr>
    </w:lvl>
  </w:abstractNum>
  <w:num w:numId="1">
    <w:abstractNumId w:val="43"/>
  </w:num>
  <w:num w:numId="2">
    <w:abstractNumId w:val="36"/>
  </w:num>
  <w:num w:numId="3">
    <w:abstractNumId w:val="21"/>
  </w:num>
  <w:num w:numId="4">
    <w:abstractNumId w:val="29"/>
  </w:num>
  <w:num w:numId="5">
    <w:abstractNumId w:val="41"/>
  </w:num>
  <w:num w:numId="6">
    <w:abstractNumId w:val="22"/>
  </w:num>
  <w:num w:numId="7">
    <w:abstractNumId w:val="24"/>
  </w:num>
  <w:num w:numId="8">
    <w:abstractNumId w:val="42"/>
  </w:num>
  <w:num w:numId="9">
    <w:abstractNumId w:val="32"/>
  </w:num>
  <w:num w:numId="10">
    <w:abstractNumId w:val="26"/>
  </w:num>
  <w:num w:numId="11">
    <w:abstractNumId w:val="40"/>
  </w:num>
  <w:num w:numId="12">
    <w:abstractNumId w:val="38"/>
  </w:num>
  <w:num w:numId="13">
    <w:abstractNumId w:val="31"/>
  </w:num>
  <w:num w:numId="14">
    <w:abstractNumId w:val="20"/>
  </w:num>
  <w:num w:numId="15">
    <w:abstractNumId w:val="37"/>
  </w:num>
  <w:num w:numId="16">
    <w:abstractNumId w:val="33"/>
  </w:num>
  <w:num w:numId="17">
    <w:abstractNumId w:val="39"/>
  </w:num>
  <w:num w:numId="18">
    <w:abstractNumId w:val="28"/>
  </w:num>
  <w:num w:numId="19">
    <w:abstractNumId w:val="34"/>
  </w:num>
  <w:num w:numId="20">
    <w:abstractNumId w:val="44"/>
  </w:num>
  <w:num w:numId="21">
    <w:abstractNumId w:val="23"/>
  </w:num>
  <w:num w:numId="22">
    <w:abstractNumId w:val="30"/>
  </w:num>
  <w:num w:numId="23">
    <w:abstractNumId w:val="27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5"/>
  </w:num>
  <w:num w:numId="30">
    <w:abstractNumId w:val="6"/>
  </w:num>
  <w:num w:numId="31">
    <w:abstractNumId w:val="7"/>
  </w:num>
  <w:num w:numId="32">
    <w:abstractNumId w:val="8"/>
  </w:num>
  <w:num w:numId="33">
    <w:abstractNumId w:val="9"/>
  </w:num>
  <w:num w:numId="34">
    <w:abstractNumId w:val="10"/>
  </w:num>
  <w:num w:numId="35">
    <w:abstractNumId w:val="11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19"/>
  </w:num>
  <w:num w:numId="44">
    <w:abstractNumId w:val="35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6052E"/>
    <w:rsid w:val="004E7473"/>
    <w:rsid w:val="005B570A"/>
    <w:rsid w:val="00657151"/>
    <w:rsid w:val="00666A2E"/>
    <w:rsid w:val="00C6052E"/>
    <w:rsid w:val="00D53E17"/>
    <w:rsid w:val="00D9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473"/>
  </w:style>
  <w:style w:type="paragraph" w:styleId="1">
    <w:name w:val="heading 1"/>
    <w:basedOn w:val="a"/>
    <w:link w:val="10"/>
    <w:uiPriority w:val="1"/>
    <w:qFormat/>
    <w:rsid w:val="00C6052E"/>
    <w:pPr>
      <w:widowControl w:val="0"/>
      <w:autoSpaceDE w:val="0"/>
      <w:autoSpaceDN w:val="0"/>
      <w:spacing w:after="0" w:line="240" w:lineRule="auto"/>
      <w:ind w:left="59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6052E"/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table" w:customStyle="1" w:styleId="TableNormal">
    <w:name w:val="Table Normal"/>
    <w:uiPriority w:val="2"/>
    <w:semiHidden/>
    <w:unhideWhenUsed/>
    <w:qFormat/>
    <w:rsid w:val="00C6052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6052E"/>
    <w:pPr>
      <w:widowControl w:val="0"/>
      <w:autoSpaceDE w:val="0"/>
      <w:autoSpaceDN w:val="0"/>
      <w:spacing w:after="0" w:line="240" w:lineRule="auto"/>
      <w:ind w:left="590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C6052E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List Paragraph"/>
    <w:basedOn w:val="a"/>
    <w:uiPriority w:val="1"/>
    <w:qFormat/>
    <w:rsid w:val="00C6052E"/>
    <w:pPr>
      <w:widowControl w:val="0"/>
      <w:autoSpaceDE w:val="0"/>
      <w:autoSpaceDN w:val="0"/>
      <w:spacing w:after="0" w:line="240" w:lineRule="auto"/>
      <w:ind w:left="590" w:firstLine="542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TableParagraph">
    <w:name w:val="Table Paragraph"/>
    <w:basedOn w:val="a"/>
    <w:uiPriority w:val="1"/>
    <w:qFormat/>
    <w:rsid w:val="00C605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11">
    <w:name w:val="Заголовок 11"/>
    <w:basedOn w:val="a"/>
    <w:uiPriority w:val="1"/>
    <w:qFormat/>
    <w:rsid w:val="00C6052E"/>
    <w:pPr>
      <w:widowControl w:val="0"/>
      <w:autoSpaceDE w:val="0"/>
      <w:autoSpaceDN w:val="0"/>
      <w:spacing w:after="0" w:line="240" w:lineRule="auto"/>
      <w:ind w:left="66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5">
    <w:name w:val="Основной текст (5)_"/>
    <w:basedOn w:val="a0"/>
    <w:link w:val="51"/>
    <w:uiPriority w:val="99"/>
    <w:rsid w:val="00C6052E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6052E"/>
    <w:pPr>
      <w:widowControl w:val="0"/>
      <w:shd w:val="clear" w:color="auto" w:fill="FFFFFF"/>
      <w:spacing w:after="0" w:line="274" w:lineRule="exact"/>
      <w:jc w:val="center"/>
    </w:pPr>
    <w:rPr>
      <w:rFonts w:ascii="Arial" w:hAnsi="Arial" w:cs="Arial"/>
      <w:b/>
      <w:bCs/>
      <w:i/>
      <w:iCs/>
      <w:sz w:val="23"/>
      <w:szCs w:val="23"/>
    </w:rPr>
  </w:style>
  <w:style w:type="character" w:styleId="a6">
    <w:name w:val="Hyperlink"/>
    <w:basedOn w:val="a0"/>
    <w:uiPriority w:val="99"/>
    <w:rsid w:val="00C6052E"/>
    <w:rPr>
      <w:color w:val="0066CC"/>
      <w:u w:val="single"/>
    </w:rPr>
  </w:style>
  <w:style w:type="character" w:customStyle="1" w:styleId="3">
    <w:name w:val="Заголовок №3_"/>
    <w:basedOn w:val="a0"/>
    <w:link w:val="31"/>
    <w:uiPriority w:val="99"/>
    <w:rsid w:val="00C6052E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C6052E"/>
    <w:pPr>
      <w:widowControl w:val="0"/>
      <w:shd w:val="clear" w:color="auto" w:fill="FFFFFF"/>
      <w:spacing w:after="300" w:line="240" w:lineRule="atLeast"/>
      <w:ind w:hanging="8800"/>
      <w:jc w:val="right"/>
      <w:outlineLvl w:val="2"/>
    </w:pPr>
    <w:rPr>
      <w:rFonts w:ascii="Arial" w:hAnsi="Arial" w:cs="Arial"/>
      <w:b/>
      <w:bCs/>
      <w:i/>
      <w:iCs/>
      <w:sz w:val="23"/>
      <w:szCs w:val="23"/>
    </w:rPr>
  </w:style>
  <w:style w:type="character" w:customStyle="1" w:styleId="UnresolvedMention">
    <w:name w:val="Unresolved Mention"/>
    <w:basedOn w:val="a0"/>
    <w:uiPriority w:val="99"/>
    <w:semiHidden/>
    <w:unhideWhenUsed/>
    <w:rsid w:val="00C6052E"/>
    <w:rPr>
      <w:color w:val="605E5C"/>
      <w:shd w:val="clear" w:color="auto" w:fill="E1DFDD"/>
    </w:rPr>
  </w:style>
  <w:style w:type="character" w:customStyle="1" w:styleId="department-title">
    <w:name w:val="department-title"/>
    <w:basedOn w:val="a0"/>
    <w:rsid w:val="00C6052E"/>
  </w:style>
  <w:style w:type="character" w:customStyle="1" w:styleId="a7">
    <w:name w:val="Гипертекстовая ссылка"/>
    <w:basedOn w:val="a0"/>
    <w:uiPriority w:val="99"/>
    <w:rsid w:val="00C6052E"/>
    <w:rPr>
      <w:color w:val="106BBE"/>
    </w:rPr>
  </w:style>
  <w:style w:type="character" w:customStyle="1" w:styleId="a8">
    <w:name w:val="Основной текст + Малые прописные"/>
    <w:basedOn w:val="a4"/>
    <w:uiPriority w:val="99"/>
    <w:rsid w:val="00C6052E"/>
    <w:rPr>
      <w:rFonts w:ascii="Arial" w:eastAsia="Times New Roman" w:hAnsi="Arial" w:cs="Arial"/>
      <w:smallCaps/>
      <w:sz w:val="23"/>
      <w:szCs w:val="23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uiPriority w:val="99"/>
    <w:rsid w:val="00C6052E"/>
    <w:rPr>
      <w:rFonts w:ascii="Arial" w:eastAsia="Times New Roman" w:hAnsi="Arial" w:cs="Arial"/>
      <w:b/>
      <w:bCs/>
      <w:sz w:val="23"/>
      <w:szCs w:val="23"/>
      <w:u w:val="none"/>
      <w:lang w:val="ru-RU" w:eastAsia="ru-RU" w:bidi="ru-RU"/>
    </w:rPr>
  </w:style>
  <w:style w:type="character" w:customStyle="1" w:styleId="12">
    <w:name w:val="Основной текст Знак1"/>
    <w:basedOn w:val="a0"/>
    <w:uiPriority w:val="99"/>
    <w:locked/>
    <w:rsid w:val="00C6052E"/>
    <w:rPr>
      <w:rFonts w:ascii="Arial" w:hAnsi="Arial" w:cs="Arial"/>
      <w:sz w:val="23"/>
      <w:szCs w:val="23"/>
      <w:u w:val="none"/>
    </w:rPr>
  </w:style>
  <w:style w:type="paragraph" w:customStyle="1" w:styleId="consplusnormal">
    <w:name w:val="consplusnormal"/>
    <w:basedOn w:val="a"/>
    <w:rsid w:val="00C60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(3)_"/>
    <w:basedOn w:val="a0"/>
    <w:link w:val="310"/>
    <w:uiPriority w:val="99"/>
    <w:locked/>
    <w:rsid w:val="00C6052E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locked/>
    <w:rsid w:val="00C6052E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0"/>
    <w:uiPriority w:val="99"/>
    <w:rsid w:val="00C6052E"/>
    <w:pPr>
      <w:widowControl w:val="0"/>
      <w:shd w:val="clear" w:color="auto" w:fill="FFFFFF"/>
      <w:spacing w:after="0" w:line="384" w:lineRule="exact"/>
      <w:jc w:val="center"/>
    </w:pPr>
    <w:rPr>
      <w:rFonts w:ascii="Arial" w:hAnsi="Arial" w:cs="Arial"/>
      <w:b/>
      <w:bCs/>
      <w:sz w:val="23"/>
      <w:szCs w:val="23"/>
    </w:rPr>
  </w:style>
  <w:style w:type="paragraph" w:customStyle="1" w:styleId="61">
    <w:name w:val="Основной текст (6)1"/>
    <w:basedOn w:val="a"/>
    <w:link w:val="6"/>
    <w:uiPriority w:val="99"/>
    <w:rsid w:val="00C6052E"/>
    <w:pPr>
      <w:widowControl w:val="0"/>
      <w:shd w:val="clear" w:color="auto" w:fill="FFFFFF"/>
      <w:spacing w:before="540" w:after="0" w:line="274" w:lineRule="exact"/>
      <w:jc w:val="center"/>
    </w:pPr>
    <w:rPr>
      <w:rFonts w:ascii="Arial" w:hAnsi="Arial" w:cs="Arial"/>
      <w:i/>
      <w:iCs/>
      <w:sz w:val="23"/>
      <w:szCs w:val="23"/>
    </w:rPr>
  </w:style>
  <w:style w:type="character" w:customStyle="1" w:styleId="2">
    <w:name w:val="Подпись к таблице (2)_"/>
    <w:basedOn w:val="a0"/>
    <w:link w:val="21"/>
    <w:uiPriority w:val="99"/>
    <w:locked/>
    <w:rsid w:val="00C6052E"/>
    <w:rPr>
      <w:rFonts w:ascii="Arial" w:hAnsi="Arial" w:cs="Arial"/>
      <w:sz w:val="23"/>
      <w:szCs w:val="23"/>
      <w:shd w:val="clear" w:color="auto" w:fill="FFFFFF"/>
    </w:rPr>
  </w:style>
  <w:style w:type="paragraph" w:customStyle="1" w:styleId="21">
    <w:name w:val="Подпись к таблице (2)1"/>
    <w:basedOn w:val="a"/>
    <w:link w:val="2"/>
    <w:uiPriority w:val="99"/>
    <w:rsid w:val="00C6052E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23"/>
      <w:szCs w:val="23"/>
    </w:rPr>
  </w:style>
  <w:style w:type="character" w:customStyle="1" w:styleId="32">
    <w:name w:val="Заголовок №3"/>
    <w:basedOn w:val="3"/>
    <w:uiPriority w:val="99"/>
    <w:rsid w:val="00C6052E"/>
    <w:rPr>
      <w:u w:val="none"/>
    </w:rPr>
  </w:style>
  <w:style w:type="character" w:customStyle="1" w:styleId="50">
    <w:name w:val="Основной текст (5)"/>
    <w:basedOn w:val="5"/>
    <w:uiPriority w:val="99"/>
    <w:rsid w:val="00C6052E"/>
  </w:style>
  <w:style w:type="paragraph" w:styleId="aa">
    <w:name w:val="Balloon Text"/>
    <w:basedOn w:val="a"/>
    <w:link w:val="ab"/>
    <w:uiPriority w:val="99"/>
    <w:semiHidden/>
    <w:unhideWhenUsed/>
    <w:rsid w:val="00C605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bidi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C6052E"/>
    <w:rPr>
      <w:rFonts w:ascii="Tahoma" w:eastAsia="Times New Roman" w:hAnsi="Tahoma" w:cs="Tahoma"/>
      <w:sz w:val="16"/>
      <w:szCs w:val="16"/>
      <w:lang w:bidi="ru-RU"/>
    </w:rPr>
  </w:style>
  <w:style w:type="paragraph" w:customStyle="1" w:styleId="ConsPlusNormal0">
    <w:name w:val="ConsPlusNormal"/>
    <w:rsid w:val="00C605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605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C6052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C6052E"/>
    <w:rPr>
      <w:rFonts w:ascii="Times New Roman" w:eastAsia="Times New Roman" w:hAnsi="Times New Roman" w:cs="Times New Roman"/>
      <w:lang w:bidi="ru-RU"/>
    </w:rPr>
  </w:style>
  <w:style w:type="paragraph" w:styleId="ae">
    <w:name w:val="footer"/>
    <w:basedOn w:val="a"/>
    <w:link w:val="af"/>
    <w:uiPriority w:val="99"/>
    <w:semiHidden/>
    <w:unhideWhenUsed/>
    <w:rsid w:val="00C6052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C6052E"/>
    <w:rPr>
      <w:rFonts w:ascii="Times New Roman" w:eastAsia="Times New Roman" w:hAnsi="Times New Roman" w:cs="Times New Roman"/>
      <w:lang w:bidi="ru-RU"/>
    </w:rPr>
  </w:style>
  <w:style w:type="character" w:customStyle="1" w:styleId="20">
    <w:name w:val="Основной текст (2)_"/>
    <w:basedOn w:val="a0"/>
    <w:link w:val="22"/>
    <w:rsid w:val="00666A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666A2E"/>
    <w:pPr>
      <w:widowControl w:val="0"/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yurist</dc:creator>
  <cp:lastModifiedBy>yurist</cp:lastModifiedBy>
  <cp:revision>3</cp:revision>
  <dcterms:created xsi:type="dcterms:W3CDTF">2020-11-19T09:18:00Z</dcterms:created>
  <dcterms:modified xsi:type="dcterms:W3CDTF">2020-11-19T09:29:00Z</dcterms:modified>
</cp:coreProperties>
</file>